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B85" w:rsidRDefault="002F72F7">
      <w:pPr>
        <w:spacing w:after="0" w:line="408" w:lineRule="exact"/>
        <w:ind w:left="120"/>
        <w:jc w:val="center"/>
        <w:rPr>
          <w:rFonts w:ascii="Times New Roman" w:hAnsi="Times New Roman"/>
          <w:b/>
          <w:color w:val="000000"/>
          <w:sz w:val="28"/>
          <w:lang w:val="ru-RU"/>
        </w:rPr>
      </w:pPr>
      <w:r w:rsidRPr="002F72F7">
        <w:rPr>
          <w:rFonts w:ascii="Times New Roman" w:hAnsi="Times New Roman"/>
          <w:b/>
          <w:noProof/>
          <w:color w:val="000000"/>
          <w:sz w:val="28"/>
          <w:lang w:val="ru-RU" w:eastAsia="ru-RU"/>
        </w:rPr>
        <w:drawing>
          <wp:anchor distT="0" distB="0" distL="114300" distR="114300" simplePos="0" relativeHeight="251658240" behindDoc="0" locked="0" layoutInCell="1" allowOverlap="1" wp14:anchorId="2FFEA1F9" wp14:editId="5698A68C">
            <wp:simplePos x="0" y="0"/>
            <wp:positionH relativeFrom="column">
              <wp:posOffset>-914400</wp:posOffset>
            </wp:positionH>
            <wp:positionV relativeFrom="paragraph">
              <wp:posOffset>-1050878</wp:posOffset>
            </wp:positionV>
            <wp:extent cx="7438030" cy="10510668"/>
            <wp:effectExtent l="0" t="0" r="0" b="0"/>
            <wp:wrapNone/>
            <wp:docPr id="2" name="Рисунок 2" descr="F:\рб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рб 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47878" cy="10524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5D1B85" w:rsidRDefault="005D1B85">
      <w:pPr>
        <w:spacing w:after="0" w:line="408" w:lineRule="exact"/>
        <w:ind w:left="120"/>
        <w:jc w:val="center"/>
        <w:rPr>
          <w:rFonts w:ascii="Times New Roman" w:hAnsi="Times New Roman"/>
          <w:b/>
          <w:color w:val="000000"/>
          <w:sz w:val="28"/>
          <w:lang w:val="ru-RU"/>
        </w:rPr>
      </w:pPr>
    </w:p>
    <w:p w:rsidR="00A5615F" w:rsidRPr="001F348C" w:rsidRDefault="001F348C">
      <w:pPr>
        <w:spacing w:after="0" w:line="264" w:lineRule="exact"/>
        <w:ind w:left="120"/>
        <w:jc w:val="both"/>
        <w:rPr>
          <w:lang w:val="ru-RU"/>
        </w:rPr>
      </w:pPr>
      <w:bookmarkStart w:id="0" w:name="block-78742371"/>
      <w:bookmarkStart w:id="1" w:name="block-7874237"/>
      <w:bookmarkStart w:id="2" w:name="_GoBack"/>
      <w:bookmarkEnd w:id="0"/>
      <w:bookmarkEnd w:id="1"/>
      <w:bookmarkEnd w:id="2"/>
      <w:r w:rsidRPr="001F348C">
        <w:rPr>
          <w:rFonts w:ascii="Times New Roman" w:hAnsi="Times New Roman"/>
          <w:b/>
          <w:color w:val="000000"/>
          <w:sz w:val="28"/>
          <w:lang w:val="ru-RU"/>
        </w:rPr>
        <w:t>ПОЯСНИТЕЛЬНАЯ ЗАПИСКА</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A5615F" w:rsidRPr="001F348C" w:rsidRDefault="001F348C">
      <w:pPr>
        <w:spacing w:after="0" w:line="264" w:lineRule="exact"/>
        <w:ind w:left="120"/>
        <w:jc w:val="both"/>
        <w:rPr>
          <w:lang w:val="ru-RU"/>
        </w:rPr>
      </w:pPr>
      <w:r w:rsidRPr="001F348C">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ОБЩАЯ ХАРАКТЕРИСТИКА УЧЕБНОГО ПРЕДМЕТА «ГЕОГРАФИЯ»</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География в основной школе — предмет, формирующий у обу</w:t>
      </w:r>
      <w:r w:rsidRPr="001F348C">
        <w:rPr>
          <w:rFonts w:ascii="Times New Roman" w:hAnsi="Times New Roman"/>
          <w:color w:val="000000"/>
          <w:sz w:val="28"/>
          <w:lang w:val="ru-RU"/>
        </w:rPr>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 xml:space="preserve">ЦЕЛИ ИЗУЧЕНИЯ </w:t>
      </w:r>
      <w:r w:rsidRPr="001F348C">
        <w:rPr>
          <w:rFonts w:ascii="Times New Roman" w:hAnsi="Times New Roman"/>
          <w:b/>
          <w:color w:val="333333"/>
          <w:sz w:val="28"/>
          <w:lang w:val="ru-RU"/>
        </w:rPr>
        <w:t>УЧЕБНОГО ПРЕДМЕТА</w:t>
      </w:r>
      <w:r w:rsidRPr="001F348C">
        <w:rPr>
          <w:rFonts w:ascii="Times New Roman" w:hAnsi="Times New Roman"/>
          <w:b/>
          <w:color w:val="000000"/>
          <w:sz w:val="28"/>
          <w:lang w:val="ru-RU"/>
        </w:rPr>
        <w:t xml:space="preserve"> «ГЕОГРАФИЯ»</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Изучение географии в общем образовании направлено на достижение следующих целей:</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lastRenderedPageBreak/>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МЕСТО УЧЕБНОГО ПРЕДМЕТА «ГЕОГРАФИЯ» В УЧЕБНОМ ПЛАНЕ</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5615F" w:rsidRPr="001F348C" w:rsidRDefault="001F348C">
      <w:pPr>
        <w:spacing w:after="0" w:line="264" w:lineRule="exact"/>
        <w:ind w:left="120"/>
        <w:jc w:val="both"/>
        <w:rPr>
          <w:lang w:val="ru-RU"/>
        </w:rPr>
        <w:sectPr w:rsidR="00A5615F" w:rsidRPr="001F348C">
          <w:pgSz w:w="11906" w:h="16383"/>
          <w:pgMar w:top="1440" w:right="1440" w:bottom="1440" w:left="1440" w:header="0" w:footer="0" w:gutter="0"/>
          <w:cols w:space="720"/>
          <w:formProt w:val="0"/>
          <w:docGrid w:linePitch="100" w:charSpace="4096"/>
        </w:sectPr>
      </w:pPr>
      <w:bookmarkStart w:id="3" w:name="block-78742381"/>
      <w:r w:rsidRPr="001F348C">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bookmarkStart w:id="4" w:name="block-7874238"/>
      <w:bookmarkEnd w:id="3"/>
    </w:p>
    <w:bookmarkEnd w:id="4"/>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lastRenderedPageBreak/>
        <w:t>СОДЕРЖАНИЕ УЧЕБНОГО ПРЕДМЕТА</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5 КЛАСС</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Раздел 1. Географическое изучение Земли</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Введение</w:t>
      </w:r>
      <w:r w:rsidRPr="001F348C">
        <w:rPr>
          <w:rFonts w:ascii="Times New Roman" w:hAnsi="Times New Roman"/>
          <w:color w:val="000000"/>
          <w:sz w:val="28"/>
          <w:lang w:val="ru-RU"/>
        </w:rPr>
        <w:t>. География — наука о планете Земля</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1. История географических открытий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1F348C">
        <w:rPr>
          <w:rFonts w:ascii="Times New Roman" w:hAnsi="Times New Roman"/>
          <w:color w:val="000000"/>
          <w:sz w:val="28"/>
          <w:lang w:val="ru-RU"/>
        </w:rPr>
        <w:t>—</w:t>
      </w:r>
      <w:r>
        <w:rPr>
          <w:rFonts w:ascii="Times New Roman" w:hAnsi="Times New Roman"/>
          <w:color w:val="000000"/>
          <w:sz w:val="28"/>
        </w:rPr>
        <w:t>XIX</w:t>
      </w:r>
      <w:r w:rsidRPr="001F348C">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Раздел 2. Изображения земной поверхности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1. Планы местности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w:t>
      </w:r>
      <w:r w:rsidRPr="001F348C">
        <w:rPr>
          <w:rFonts w:ascii="Times New Roman" w:hAnsi="Times New Roman"/>
          <w:color w:val="000000"/>
          <w:sz w:val="28"/>
          <w:lang w:val="ru-RU"/>
        </w:rPr>
        <w:lastRenderedPageBreak/>
        <w:t>транспортные планы, планы местности в мобильных приложениях) и области их применения.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Определение направлений и расстояний по плану мест</w:t>
      </w:r>
      <w:r w:rsidRPr="001F348C">
        <w:rPr>
          <w:rFonts w:ascii="Times New Roman" w:hAnsi="Times New Roman"/>
          <w:color w:val="000000"/>
          <w:sz w:val="28"/>
          <w:lang w:val="ru-RU"/>
        </w:rPr>
        <w:softHyphen/>
        <w:t>ности.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Составление описания маршрута по плану местности.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2. Географические карты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Определение направлений и расстояний по карте полушарий.</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Раздел 3. Земля — планета Солнечной системы</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Влияние Космоса на Землю и жизнь людей.</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Раздел 4. Оболочки Земли</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1. Литосфера — каменная оболочка Земли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Проявления внутренних и внешних процессов образования рельефа. Движение литосферных плит. Образование вулканов и причины </w:t>
      </w:r>
      <w:r w:rsidRPr="001F348C">
        <w:rPr>
          <w:rFonts w:ascii="Times New Roman" w:hAnsi="Times New Roman"/>
          <w:color w:val="000000"/>
          <w:sz w:val="28"/>
          <w:lang w:val="ru-RU"/>
        </w:rPr>
        <w:lastRenderedPageBreak/>
        <w:t>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Описание горной системы или равнины по физической карте.</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Заключение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Практикум «Сезонные изменения в природе своей местности»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Анализ результатов фенологических наблюдений и наблюдений за погодой.</w:t>
      </w:r>
    </w:p>
    <w:p w:rsidR="00A5615F" w:rsidRPr="001F348C" w:rsidRDefault="00A5615F">
      <w:pPr>
        <w:spacing w:after="0" w:line="264" w:lineRule="exact"/>
        <w:ind w:left="120"/>
        <w:jc w:val="both"/>
        <w:rPr>
          <w:lang w:val="ru-RU"/>
        </w:rPr>
      </w:pP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6 КЛАСС</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Раздел 1. Оболочки Земли</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 xml:space="preserve"> Тема 1. Гидросфера — водная оболочка Земли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Воды суши. Способы изображения внутренних вод на картах.</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lastRenderedPageBreak/>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Многолетняя мерзлота. Болота, их образование.</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Стихийные явления в гидросфере, методы наблюдения и защиты.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Человек и гидросфера. Использование человеком энергии воды.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Использование космических методов в исследовании влияния человека на гидросферу.</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Сравнение двух рек (России и мира) по заданным признакам.</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Характеристика одного из крупнейших озёр России по плану в форме презентации.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2. Атмосфера — воздушная оболочка Земли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Воздушная оболочка Земли: газовый состав, строение и значение атмосферы.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Погода и её показатели. Причины изменения погоды.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Представление результатов наблюдения за погодой своей местности.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3. Биосфера — оболочка жизни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lastRenderedPageBreak/>
        <w:t>Человек как часть биосферы. Распространение людей на Земле.</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Исследования и экологические проблемы.</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Характеристика растительности участка местности своего края.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Заключение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Природно-территориальные комплексы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 (выполняется на местности)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Характеристика локального природного комплекса по плану.</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7 КЛАСС</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 xml:space="preserve">Раздел 1. Главные закономерности природы Земли </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1. Географическая оболочка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Выявление проявления широтной зональности по картам природных зон.</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2. Литосфера и рельеф Земли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Объяснение вулканических или сейсмических событий, о которых говорится в тексте.</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3. Атмосфера и климаты Земли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w:t>
      </w:r>
      <w:r w:rsidRPr="001F348C">
        <w:rPr>
          <w:rFonts w:ascii="Times New Roman" w:hAnsi="Times New Roman"/>
          <w:color w:val="000000"/>
          <w:sz w:val="28"/>
          <w:lang w:val="ru-RU"/>
        </w:rPr>
        <w:lastRenderedPageBreak/>
        <w:t>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Описание климата территории по климатической карте и климатограмме.</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4. Мировой океан — основная часть гидросферы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Раздел 2. Человечество на Земле</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1. Численность населения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2. Страны и народы мира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r>
      <w:r w:rsidRPr="001F348C">
        <w:rPr>
          <w:rFonts w:ascii="Times New Roman" w:hAnsi="Times New Roman"/>
          <w:color w:val="000000"/>
          <w:sz w:val="28"/>
          <w:lang w:val="ru-RU"/>
        </w:rPr>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Сравнение занятий населения двух стран по комплексным картам.</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lastRenderedPageBreak/>
        <w:t xml:space="preserve">Раздел 3. Материки и страны </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1. Южные материки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1F348C">
        <w:rPr>
          <w:rFonts w:ascii="Times New Roman" w:hAnsi="Times New Roman"/>
          <w:color w:val="000000"/>
          <w:sz w:val="28"/>
          <w:lang w:val="ru-RU"/>
        </w:rPr>
        <w:t>—</w:t>
      </w:r>
      <w:r>
        <w:rPr>
          <w:rFonts w:ascii="Times New Roman" w:hAnsi="Times New Roman"/>
          <w:color w:val="000000"/>
          <w:sz w:val="28"/>
        </w:rPr>
        <w:t>XXI</w:t>
      </w:r>
      <w:r w:rsidRPr="001F348C">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Сравнение географического положения двух (любых) южных материков.</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3. Сравнение особенностей климата Африки, Южной Америки и Австралии по плану.</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2. Северные материки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3. Взаимодействие природы и общества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lastRenderedPageBreak/>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8 КЛАСС</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Раздел 1. Географическое пространство России</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1. История формирования и освоения территории России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1F348C">
        <w:rPr>
          <w:rFonts w:ascii="Times New Roman" w:hAnsi="Times New Roman"/>
          <w:color w:val="000000"/>
          <w:sz w:val="28"/>
          <w:lang w:val="ru-RU"/>
        </w:rPr>
        <w:t>—</w:t>
      </w:r>
      <w:r>
        <w:rPr>
          <w:rFonts w:ascii="Times New Roman" w:hAnsi="Times New Roman"/>
          <w:color w:val="000000"/>
          <w:sz w:val="28"/>
        </w:rPr>
        <w:t>XVI</w:t>
      </w:r>
      <w:r w:rsidRPr="001F348C">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1F348C">
        <w:rPr>
          <w:rFonts w:ascii="Times New Roman" w:hAnsi="Times New Roman"/>
          <w:color w:val="000000"/>
          <w:sz w:val="28"/>
          <w:lang w:val="ru-RU"/>
        </w:rPr>
        <w:t>—</w:t>
      </w:r>
      <w:r>
        <w:rPr>
          <w:rFonts w:ascii="Times New Roman" w:hAnsi="Times New Roman"/>
          <w:color w:val="000000"/>
          <w:sz w:val="28"/>
        </w:rPr>
        <w:t>XIX</w:t>
      </w:r>
      <w:r w:rsidRPr="001F348C">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2. Географическое положение и границы России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3. Время на территории России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Определение различия во времени для разных городов России по карте часовых зон.</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lastRenderedPageBreak/>
        <w:t>Раздел 2. Природа России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1. Природные условия и ресурсы России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2. Геологическое строение, рельеф и полезные ископаемые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Объяснение распространения по территории России опасных геологических явлений.</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Объяснение особенностей рельефа своего края.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3. Климат и климатические ресурсы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r>
      <w:r w:rsidRPr="001F348C">
        <w:rPr>
          <w:rFonts w:ascii="Times New Roman" w:hAnsi="Times New Roman"/>
          <w:color w:val="000000"/>
          <w:sz w:val="28"/>
          <w:lang w:val="ru-RU"/>
        </w:rPr>
        <w:softHyphen/>
        <w:t>ческие явления. Наблюдаемые климатические изменения на территории России и их возможные следствия. Особенности кли</w:t>
      </w:r>
      <w:r w:rsidRPr="001F348C">
        <w:rPr>
          <w:rFonts w:ascii="Times New Roman" w:hAnsi="Times New Roman"/>
          <w:color w:val="000000"/>
          <w:sz w:val="28"/>
          <w:lang w:val="ru-RU"/>
        </w:rPr>
        <w:softHyphen/>
        <w:t>мата своего края.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Описание и прогнозирование погоды территории по карте погоды.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2. Определение и объяснение по картам закономерностей распределения солнечной радиации, средних температур января и июля, </w:t>
      </w:r>
      <w:r w:rsidRPr="001F348C">
        <w:rPr>
          <w:rFonts w:ascii="Times New Roman" w:hAnsi="Times New Roman"/>
          <w:color w:val="000000"/>
          <w:sz w:val="28"/>
          <w:lang w:val="ru-RU"/>
        </w:rPr>
        <w:lastRenderedPageBreak/>
        <w:t>годового количества атмосферных осадков, испаряемости по территории страны.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4. Моря России. Внутренние воды и водные ресурсы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Сравнение особенностей режима и характера течения двух рек России.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5. Природно-хозяйственные зоны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Высотная поясность в горах на территории России.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Объяснение различий структуры высотной поясности в горных системах.</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Раздел 3. Население России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1. Численность населения России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1F348C">
        <w:rPr>
          <w:rFonts w:ascii="Times New Roman" w:hAnsi="Times New Roman"/>
          <w:color w:val="000000"/>
          <w:sz w:val="28"/>
          <w:lang w:val="ru-RU"/>
        </w:rPr>
        <w:t>—</w:t>
      </w:r>
      <w:r>
        <w:rPr>
          <w:rFonts w:ascii="Times New Roman" w:hAnsi="Times New Roman"/>
          <w:color w:val="000000"/>
          <w:sz w:val="28"/>
        </w:rPr>
        <w:t>XXI</w:t>
      </w:r>
      <w:r w:rsidRPr="001F348C">
        <w:rPr>
          <w:rFonts w:ascii="Times New Roman" w:hAnsi="Times New Roman"/>
          <w:color w:val="000000"/>
          <w:sz w:val="28"/>
          <w:lang w:val="ru-RU"/>
        </w:rPr>
        <w:t xml:space="preserve"> вв. и факторы, определяющие её. Переписи населения России. Естественное движение </w:t>
      </w:r>
      <w:r w:rsidRPr="001F348C">
        <w:rPr>
          <w:rFonts w:ascii="Times New Roman" w:hAnsi="Times New Roman"/>
          <w:color w:val="000000"/>
          <w:sz w:val="28"/>
          <w:lang w:val="ru-RU"/>
        </w:rPr>
        <w:lastRenderedPageBreak/>
        <w:t>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2. Территориальные особенности размещения населения России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3. Народы и религии России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4. Половой и возрастной состав населения России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r>
      <w:r w:rsidRPr="001F348C">
        <w:rPr>
          <w:rFonts w:ascii="Times New Roman" w:hAnsi="Times New Roman"/>
          <w:color w:val="000000"/>
          <w:sz w:val="28"/>
          <w:lang w:val="ru-RU"/>
        </w:rPr>
        <w:softHyphen/>
        <w:t>ни мужского и женского населения России.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5. Человеческий капитал России</w:t>
      </w:r>
    </w:p>
    <w:p w:rsidR="00A5615F" w:rsidRDefault="001F348C">
      <w:pPr>
        <w:spacing w:after="0" w:line="264" w:lineRule="exact"/>
        <w:ind w:firstLine="600"/>
        <w:jc w:val="both"/>
      </w:pPr>
      <w:r w:rsidRPr="001F348C">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w:t>
      </w:r>
      <w:r w:rsidRPr="001F348C">
        <w:rPr>
          <w:rFonts w:ascii="Times New Roman" w:hAnsi="Times New Roman"/>
          <w:color w:val="000000"/>
          <w:sz w:val="28"/>
          <w:lang w:val="ru-RU"/>
        </w:rPr>
        <w:lastRenderedPageBreak/>
        <w:t xml:space="preserve">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A5615F" w:rsidRDefault="001F348C">
      <w:pPr>
        <w:spacing w:after="0" w:line="264" w:lineRule="exact"/>
        <w:ind w:firstLine="600"/>
        <w:jc w:val="both"/>
      </w:pPr>
      <w:r>
        <w:rPr>
          <w:rFonts w:ascii="Times New Roman" w:hAnsi="Times New Roman"/>
          <w:b/>
          <w:color w:val="000000"/>
          <w:sz w:val="28"/>
        </w:rPr>
        <w:t>Практическая работа</w:t>
      </w:r>
    </w:p>
    <w:p w:rsidR="00A5615F" w:rsidRPr="001F348C" w:rsidRDefault="001F348C">
      <w:pPr>
        <w:numPr>
          <w:ilvl w:val="0"/>
          <w:numId w:val="1"/>
        </w:numPr>
        <w:spacing w:after="0" w:line="264" w:lineRule="exact"/>
        <w:jc w:val="both"/>
        <w:rPr>
          <w:lang w:val="ru-RU"/>
        </w:rPr>
      </w:pPr>
      <w:r w:rsidRPr="001F348C">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9 КЛАСС</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Раздел 1. Хозяйство России</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1. Общая характеристика хозяйства России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2. Топливно-энергетический комплекс (ТЭК)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3. Металлургический комплекс</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w:t>
      </w:r>
      <w:r w:rsidRPr="001F348C">
        <w:rPr>
          <w:rFonts w:ascii="Times New Roman" w:hAnsi="Times New Roman"/>
          <w:color w:val="000000"/>
          <w:sz w:val="28"/>
          <w:lang w:val="ru-RU"/>
        </w:rPr>
        <w:lastRenderedPageBreak/>
        <w:t>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4. Машиностроительный комплекс</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5. Химико-лесной комплекс</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Химическая промышленность</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Лесопромышленный комплекс</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1F348C">
        <w:rPr>
          <w:rFonts w:ascii="Times New Roman" w:hAnsi="Times New Roman"/>
          <w:color w:val="000000"/>
          <w:sz w:val="28"/>
          <w:lang w:val="ru-RU"/>
        </w:rPr>
        <w:t xml:space="preserve"> и </w:t>
      </w:r>
      <w:r>
        <w:rPr>
          <w:rFonts w:ascii="Times New Roman" w:hAnsi="Times New Roman"/>
          <w:color w:val="000000"/>
          <w:sz w:val="28"/>
        </w:rPr>
        <w:t>III</w:t>
      </w:r>
      <w:r w:rsidRPr="001F348C">
        <w:rPr>
          <w:rFonts w:ascii="Times New Roman" w:hAnsi="Times New Roman"/>
          <w:color w:val="000000"/>
          <w:sz w:val="28"/>
          <w:lang w:val="ru-RU"/>
        </w:rPr>
        <w:t>, Приложения № 1 и № 18) с целью определения перспектив и проблем развития комплекса.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6. Агропромышленный комплекс (далее - АПК)</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w:t>
      </w:r>
      <w:r w:rsidRPr="001F348C">
        <w:rPr>
          <w:rFonts w:ascii="Times New Roman" w:hAnsi="Times New Roman"/>
          <w:color w:val="000000"/>
          <w:sz w:val="28"/>
          <w:lang w:val="ru-RU"/>
        </w:rPr>
        <w:lastRenderedPageBreak/>
        <w:t>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Определение влияния природных и социальных факторов на размещение отраслей АПК.</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7. Инфраструктурный комплекс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Транспорт и охрана окружающей среды.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Характеристика туристско-рекреационного потенциала своего края.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8. Обобщение знаний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Раздел 2. Регионы России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Тема 1. Западный макрорегион (Европейская часть) России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 xml:space="preserve">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w:t>
      </w:r>
      <w:r w:rsidRPr="001F348C">
        <w:rPr>
          <w:rFonts w:ascii="Times New Roman" w:hAnsi="Times New Roman"/>
          <w:color w:val="000000"/>
          <w:sz w:val="28"/>
          <w:lang w:val="ru-RU"/>
        </w:rPr>
        <w:lastRenderedPageBreak/>
        <w:t>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Практические работы</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2. </w:t>
      </w:r>
      <w:r w:rsidRPr="001F348C">
        <w:rPr>
          <w:rFonts w:ascii="Times New Roman" w:hAnsi="Times New Roman"/>
          <w:b/>
          <w:color w:val="333333"/>
          <w:sz w:val="28"/>
          <w:lang w:val="ru-RU"/>
        </w:rPr>
        <w:t>Восточный макрорегион (</w:t>
      </w:r>
      <w:r w:rsidRPr="001F348C">
        <w:rPr>
          <w:rFonts w:ascii="Times New Roman" w:hAnsi="Times New Roman"/>
          <w:b/>
          <w:color w:val="000000"/>
          <w:sz w:val="28"/>
          <w:lang w:val="ru-RU"/>
        </w:rPr>
        <w:t>Азиатская часть) России</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Практическая работа</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 </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Тема 3. Обобщение знаний </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Раздел 6. Россия в современном мире</w:t>
      </w: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A5615F" w:rsidRPr="001F348C" w:rsidRDefault="001F348C">
      <w:pPr>
        <w:spacing w:after="0" w:line="264" w:lineRule="exact"/>
        <w:ind w:firstLine="600"/>
        <w:jc w:val="both"/>
        <w:rPr>
          <w:lang w:val="ru-RU"/>
        </w:rPr>
        <w:sectPr w:rsidR="00A5615F" w:rsidRPr="001F348C">
          <w:pgSz w:w="11906" w:h="16383"/>
          <w:pgMar w:top="1440" w:right="1440" w:bottom="1440" w:left="1440" w:header="0" w:footer="0" w:gutter="0"/>
          <w:cols w:space="720"/>
          <w:formProt w:val="0"/>
          <w:docGrid w:linePitch="100" w:charSpace="4096"/>
        </w:sectPr>
      </w:pPr>
      <w:bookmarkStart w:id="5" w:name="block-78742391"/>
      <w:r w:rsidRPr="001F348C">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bookmarkStart w:id="6" w:name="block-7874239"/>
      <w:bookmarkEnd w:id="5"/>
    </w:p>
    <w:bookmarkEnd w:id="6"/>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lastRenderedPageBreak/>
        <w:t>ПЛАНИРУЕМЫЕ ОБРАЗОВАТЕЛЬНЫЕ РЕЗУЛЬТАТЫ</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ЛИЧНОСТНЫЕ РЕЗУЛЬТАТЫ</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Патриотического воспитания</w:t>
      </w:r>
      <w:r w:rsidRPr="001F348C">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Гражданского воспитания:</w:t>
      </w:r>
      <w:r w:rsidRPr="001F348C">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Духовно-нравственного воспитания:</w:t>
      </w:r>
      <w:r w:rsidRPr="001F348C">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Эстетического воспитания:</w:t>
      </w:r>
      <w:r w:rsidRPr="001F348C">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Ценности научного познания</w:t>
      </w:r>
      <w:r w:rsidRPr="001F348C">
        <w:rPr>
          <w:rFonts w:ascii="Times New Roman" w:hAnsi="Times New Roman"/>
          <w:color w:val="000000"/>
          <w:sz w:val="28"/>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w:t>
      </w:r>
      <w:r w:rsidRPr="001F348C">
        <w:rPr>
          <w:rFonts w:ascii="Times New Roman" w:hAnsi="Times New Roman"/>
          <w:color w:val="000000"/>
          <w:sz w:val="28"/>
          <w:lang w:val="ru-RU"/>
        </w:rPr>
        <w:lastRenderedPageBreak/>
        <w:t>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1F348C">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 xml:space="preserve">Трудового воспитания: </w:t>
      </w:r>
      <w:r w:rsidRPr="001F348C">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Экологического воспитания:</w:t>
      </w:r>
      <w:r w:rsidRPr="001F348C">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МЕТАПРЕДМЕТНЫЕ РЕЗУЛЬТАТЫ</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firstLine="600"/>
        <w:jc w:val="both"/>
        <w:rPr>
          <w:lang w:val="ru-RU"/>
        </w:rPr>
      </w:pPr>
      <w:r w:rsidRPr="001F348C">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Овладению универсальными познавательными действиями:</w:t>
      </w:r>
    </w:p>
    <w:p w:rsidR="00A5615F" w:rsidRPr="001F348C" w:rsidRDefault="001F348C">
      <w:pPr>
        <w:spacing w:after="0" w:line="264" w:lineRule="exact"/>
        <w:ind w:firstLine="600"/>
        <w:jc w:val="both"/>
        <w:rPr>
          <w:lang w:val="ru-RU"/>
        </w:rPr>
      </w:pPr>
      <w:r w:rsidRPr="001F348C">
        <w:rPr>
          <w:rFonts w:ascii="Times New Roman" w:hAnsi="Times New Roman"/>
          <w:b/>
          <w:color w:val="000000"/>
          <w:sz w:val="28"/>
          <w:lang w:val="ru-RU"/>
        </w:rPr>
        <w:t>Базовые логические действия</w:t>
      </w:r>
    </w:p>
    <w:p w:rsidR="00A5615F" w:rsidRPr="001F348C" w:rsidRDefault="001F348C">
      <w:pPr>
        <w:numPr>
          <w:ilvl w:val="0"/>
          <w:numId w:val="2"/>
        </w:numPr>
        <w:spacing w:after="0" w:line="264" w:lineRule="exact"/>
        <w:jc w:val="both"/>
        <w:rPr>
          <w:lang w:val="ru-RU"/>
        </w:rPr>
      </w:pPr>
      <w:r w:rsidRPr="001F348C">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A5615F" w:rsidRPr="001F348C" w:rsidRDefault="001F348C">
      <w:pPr>
        <w:numPr>
          <w:ilvl w:val="0"/>
          <w:numId w:val="2"/>
        </w:numPr>
        <w:spacing w:after="0" w:line="264" w:lineRule="exact"/>
        <w:jc w:val="both"/>
        <w:rPr>
          <w:lang w:val="ru-RU"/>
        </w:rPr>
      </w:pPr>
      <w:r w:rsidRPr="001F348C">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A5615F" w:rsidRPr="001F348C" w:rsidRDefault="001F348C">
      <w:pPr>
        <w:numPr>
          <w:ilvl w:val="0"/>
          <w:numId w:val="2"/>
        </w:numPr>
        <w:spacing w:after="0" w:line="264" w:lineRule="exact"/>
        <w:jc w:val="both"/>
        <w:rPr>
          <w:lang w:val="ru-RU"/>
        </w:rPr>
      </w:pPr>
      <w:r w:rsidRPr="001F348C">
        <w:rPr>
          <w:rFonts w:ascii="Times New Roman" w:hAnsi="Times New Roman"/>
          <w:color w:val="000000"/>
          <w:sz w:val="28"/>
          <w:lang w:val="ru-RU"/>
        </w:rPr>
        <w:lastRenderedPageBreak/>
        <w:t>выявлять закономерности и противоречия в рассматриваемых фактах и данных наблюдений с учётом предложенной географической задачи;</w:t>
      </w:r>
    </w:p>
    <w:p w:rsidR="00A5615F" w:rsidRPr="001F348C" w:rsidRDefault="001F348C">
      <w:pPr>
        <w:numPr>
          <w:ilvl w:val="0"/>
          <w:numId w:val="2"/>
        </w:numPr>
        <w:spacing w:after="0" w:line="264" w:lineRule="exact"/>
        <w:jc w:val="both"/>
        <w:rPr>
          <w:lang w:val="ru-RU"/>
        </w:rPr>
      </w:pPr>
      <w:r w:rsidRPr="001F348C">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A5615F" w:rsidRPr="001F348C" w:rsidRDefault="001F348C">
      <w:pPr>
        <w:numPr>
          <w:ilvl w:val="0"/>
          <w:numId w:val="2"/>
        </w:numPr>
        <w:spacing w:after="0" w:line="264" w:lineRule="exact"/>
        <w:jc w:val="both"/>
        <w:rPr>
          <w:lang w:val="ru-RU"/>
        </w:rPr>
      </w:pPr>
      <w:r w:rsidRPr="001F348C">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5615F" w:rsidRPr="001F348C" w:rsidRDefault="001F348C">
      <w:pPr>
        <w:numPr>
          <w:ilvl w:val="0"/>
          <w:numId w:val="2"/>
        </w:numPr>
        <w:spacing w:after="0" w:line="264" w:lineRule="exact"/>
        <w:jc w:val="both"/>
        <w:rPr>
          <w:lang w:val="ru-RU"/>
        </w:rPr>
      </w:pPr>
      <w:r w:rsidRPr="001F348C">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5615F" w:rsidRDefault="001F348C">
      <w:pPr>
        <w:spacing w:after="0" w:line="264" w:lineRule="exact"/>
        <w:ind w:firstLine="600"/>
        <w:jc w:val="both"/>
      </w:pPr>
      <w:r>
        <w:rPr>
          <w:rFonts w:ascii="Times New Roman" w:hAnsi="Times New Roman"/>
          <w:b/>
          <w:color w:val="000000"/>
          <w:sz w:val="28"/>
        </w:rPr>
        <w:t>Базовые исследовательские действия</w:t>
      </w:r>
    </w:p>
    <w:p w:rsidR="00A5615F" w:rsidRPr="001F348C" w:rsidRDefault="001F348C">
      <w:pPr>
        <w:numPr>
          <w:ilvl w:val="0"/>
          <w:numId w:val="3"/>
        </w:numPr>
        <w:spacing w:after="0" w:line="264" w:lineRule="exact"/>
        <w:jc w:val="both"/>
        <w:rPr>
          <w:lang w:val="ru-RU"/>
        </w:rPr>
      </w:pPr>
      <w:r w:rsidRPr="001F348C">
        <w:rPr>
          <w:rFonts w:ascii="Times New Roman" w:hAnsi="Times New Roman"/>
          <w:color w:val="000000"/>
          <w:sz w:val="28"/>
          <w:lang w:val="ru-RU"/>
        </w:rPr>
        <w:t>Использовать географические вопросы как исследовательский инструмент познания;</w:t>
      </w:r>
    </w:p>
    <w:p w:rsidR="00A5615F" w:rsidRPr="001F348C" w:rsidRDefault="001F348C">
      <w:pPr>
        <w:numPr>
          <w:ilvl w:val="0"/>
          <w:numId w:val="3"/>
        </w:numPr>
        <w:spacing w:after="0" w:line="264" w:lineRule="exact"/>
        <w:jc w:val="both"/>
        <w:rPr>
          <w:lang w:val="ru-RU"/>
        </w:rPr>
      </w:pPr>
      <w:r w:rsidRPr="001F348C">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5615F" w:rsidRPr="001F348C" w:rsidRDefault="001F348C">
      <w:pPr>
        <w:numPr>
          <w:ilvl w:val="0"/>
          <w:numId w:val="3"/>
        </w:numPr>
        <w:spacing w:after="0" w:line="264" w:lineRule="exact"/>
        <w:jc w:val="both"/>
        <w:rPr>
          <w:lang w:val="ru-RU"/>
        </w:rPr>
      </w:pPr>
      <w:r w:rsidRPr="001F348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5615F" w:rsidRPr="001F348C" w:rsidRDefault="001F348C">
      <w:pPr>
        <w:numPr>
          <w:ilvl w:val="0"/>
          <w:numId w:val="3"/>
        </w:numPr>
        <w:spacing w:after="0" w:line="264" w:lineRule="exact"/>
        <w:jc w:val="both"/>
        <w:rPr>
          <w:lang w:val="ru-RU"/>
        </w:rPr>
      </w:pPr>
      <w:r w:rsidRPr="001F348C">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5615F" w:rsidRPr="001F348C" w:rsidRDefault="001F348C">
      <w:pPr>
        <w:numPr>
          <w:ilvl w:val="0"/>
          <w:numId w:val="3"/>
        </w:numPr>
        <w:spacing w:after="0" w:line="264" w:lineRule="exact"/>
        <w:jc w:val="both"/>
        <w:rPr>
          <w:lang w:val="ru-RU"/>
        </w:rPr>
      </w:pPr>
      <w:r w:rsidRPr="001F348C">
        <w:rPr>
          <w:rFonts w:ascii="Times New Roman" w:hAnsi="Times New Roman"/>
          <w:color w:val="000000"/>
          <w:sz w:val="28"/>
          <w:lang w:val="ru-RU"/>
        </w:rPr>
        <w:t>оценивать достоверность информации, полученной в ходе гео</w:t>
      </w:r>
      <w:r w:rsidRPr="001F348C">
        <w:rPr>
          <w:rFonts w:ascii="Times New Roman" w:hAnsi="Times New Roman"/>
          <w:color w:val="000000"/>
          <w:sz w:val="28"/>
          <w:lang w:val="ru-RU"/>
        </w:rPr>
        <w:softHyphen/>
        <w:t>графического исследования;</w:t>
      </w:r>
    </w:p>
    <w:p w:rsidR="00A5615F" w:rsidRPr="001F348C" w:rsidRDefault="001F348C">
      <w:pPr>
        <w:numPr>
          <w:ilvl w:val="0"/>
          <w:numId w:val="3"/>
        </w:numPr>
        <w:spacing w:after="0" w:line="264" w:lineRule="exact"/>
        <w:jc w:val="both"/>
        <w:rPr>
          <w:lang w:val="ru-RU"/>
        </w:rPr>
      </w:pPr>
      <w:r w:rsidRPr="001F348C">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5615F" w:rsidRPr="001F348C" w:rsidRDefault="001F348C">
      <w:pPr>
        <w:numPr>
          <w:ilvl w:val="0"/>
          <w:numId w:val="3"/>
        </w:numPr>
        <w:spacing w:after="0" w:line="264" w:lineRule="exact"/>
        <w:jc w:val="both"/>
        <w:rPr>
          <w:lang w:val="ru-RU"/>
        </w:rPr>
      </w:pPr>
      <w:r w:rsidRPr="001F348C">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5615F" w:rsidRDefault="001F348C">
      <w:pPr>
        <w:spacing w:after="0" w:line="264" w:lineRule="exact"/>
        <w:ind w:firstLine="600"/>
        <w:jc w:val="both"/>
      </w:pPr>
      <w:r>
        <w:rPr>
          <w:rFonts w:ascii="Times New Roman" w:hAnsi="Times New Roman"/>
          <w:b/>
          <w:color w:val="000000"/>
          <w:sz w:val="28"/>
        </w:rPr>
        <w:t>Работа с информацией</w:t>
      </w:r>
    </w:p>
    <w:p w:rsidR="00A5615F" w:rsidRPr="001F348C" w:rsidRDefault="001F348C">
      <w:pPr>
        <w:numPr>
          <w:ilvl w:val="0"/>
          <w:numId w:val="4"/>
        </w:numPr>
        <w:spacing w:after="0" w:line="264" w:lineRule="exact"/>
        <w:jc w:val="both"/>
        <w:rPr>
          <w:lang w:val="ru-RU"/>
        </w:rPr>
      </w:pPr>
      <w:r w:rsidRPr="001F348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5615F" w:rsidRPr="001F348C" w:rsidRDefault="001F348C">
      <w:pPr>
        <w:numPr>
          <w:ilvl w:val="0"/>
          <w:numId w:val="4"/>
        </w:numPr>
        <w:spacing w:after="0" w:line="264" w:lineRule="exact"/>
        <w:jc w:val="both"/>
        <w:rPr>
          <w:lang w:val="ru-RU"/>
        </w:rPr>
      </w:pPr>
      <w:r w:rsidRPr="001F348C">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A5615F" w:rsidRPr="001F348C" w:rsidRDefault="001F348C">
      <w:pPr>
        <w:numPr>
          <w:ilvl w:val="0"/>
          <w:numId w:val="4"/>
        </w:numPr>
        <w:spacing w:after="0" w:line="264" w:lineRule="exact"/>
        <w:jc w:val="both"/>
        <w:rPr>
          <w:lang w:val="ru-RU"/>
        </w:rPr>
      </w:pPr>
      <w:r w:rsidRPr="001F348C">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A5615F" w:rsidRPr="001F348C" w:rsidRDefault="001F348C">
      <w:pPr>
        <w:numPr>
          <w:ilvl w:val="0"/>
          <w:numId w:val="4"/>
        </w:numPr>
        <w:spacing w:after="0" w:line="264" w:lineRule="exact"/>
        <w:jc w:val="both"/>
        <w:rPr>
          <w:lang w:val="ru-RU"/>
        </w:rPr>
      </w:pPr>
      <w:r w:rsidRPr="001F348C">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A5615F" w:rsidRPr="001F348C" w:rsidRDefault="001F348C">
      <w:pPr>
        <w:numPr>
          <w:ilvl w:val="0"/>
          <w:numId w:val="4"/>
        </w:numPr>
        <w:spacing w:after="0" w:line="264" w:lineRule="exact"/>
        <w:jc w:val="both"/>
        <w:rPr>
          <w:lang w:val="ru-RU"/>
        </w:rPr>
      </w:pPr>
      <w:r w:rsidRPr="001F348C">
        <w:rPr>
          <w:rFonts w:ascii="Times New Roman" w:hAnsi="Times New Roman"/>
          <w:color w:val="000000"/>
          <w:sz w:val="28"/>
          <w:lang w:val="ru-RU"/>
        </w:rPr>
        <w:lastRenderedPageBreak/>
        <w:t>оценивать надёжность географической информации по критериям, предложенным учителем или сформулированным самостоятельно;</w:t>
      </w:r>
    </w:p>
    <w:p w:rsidR="00A5615F" w:rsidRPr="001F348C" w:rsidRDefault="001F348C">
      <w:pPr>
        <w:numPr>
          <w:ilvl w:val="0"/>
          <w:numId w:val="4"/>
        </w:numPr>
        <w:spacing w:after="0" w:line="264" w:lineRule="exact"/>
        <w:jc w:val="both"/>
        <w:rPr>
          <w:lang w:val="ru-RU"/>
        </w:rPr>
      </w:pPr>
      <w:r w:rsidRPr="001F348C">
        <w:rPr>
          <w:rFonts w:ascii="Times New Roman" w:hAnsi="Times New Roman"/>
          <w:color w:val="000000"/>
          <w:sz w:val="28"/>
          <w:lang w:val="ru-RU"/>
        </w:rPr>
        <w:t>систематизировать географическую информацию в разных формах.</w:t>
      </w:r>
    </w:p>
    <w:p w:rsidR="00A5615F" w:rsidRPr="001F348C" w:rsidRDefault="00A5615F">
      <w:pPr>
        <w:spacing w:after="0" w:line="264" w:lineRule="exact"/>
        <w:ind w:left="120"/>
        <w:jc w:val="both"/>
        <w:rPr>
          <w:lang w:val="ru-RU"/>
        </w:rPr>
      </w:pPr>
    </w:p>
    <w:p w:rsidR="00A5615F" w:rsidRDefault="001F348C">
      <w:pPr>
        <w:spacing w:after="0" w:line="264" w:lineRule="exact"/>
        <w:ind w:left="120"/>
        <w:jc w:val="both"/>
      </w:pPr>
      <w:r>
        <w:rPr>
          <w:rFonts w:ascii="Times New Roman" w:hAnsi="Times New Roman"/>
          <w:b/>
          <w:color w:val="000000"/>
          <w:sz w:val="28"/>
        </w:rPr>
        <w:t>Овладению универсальными коммуникативными действиями:</w:t>
      </w:r>
    </w:p>
    <w:p w:rsidR="00A5615F" w:rsidRDefault="001F348C">
      <w:pPr>
        <w:spacing w:after="0" w:line="264" w:lineRule="exact"/>
        <w:ind w:firstLine="600"/>
        <w:jc w:val="both"/>
      </w:pPr>
      <w:r>
        <w:rPr>
          <w:rFonts w:ascii="Times New Roman" w:hAnsi="Times New Roman"/>
          <w:b/>
          <w:color w:val="000000"/>
          <w:sz w:val="28"/>
        </w:rPr>
        <w:t>Общение</w:t>
      </w:r>
    </w:p>
    <w:p w:rsidR="00A5615F" w:rsidRPr="001F348C" w:rsidRDefault="001F348C">
      <w:pPr>
        <w:numPr>
          <w:ilvl w:val="0"/>
          <w:numId w:val="5"/>
        </w:numPr>
        <w:spacing w:after="0" w:line="264" w:lineRule="exact"/>
        <w:jc w:val="both"/>
        <w:rPr>
          <w:lang w:val="ru-RU"/>
        </w:rPr>
      </w:pPr>
      <w:r w:rsidRPr="001F348C">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A5615F" w:rsidRPr="001F348C" w:rsidRDefault="001F348C">
      <w:pPr>
        <w:numPr>
          <w:ilvl w:val="0"/>
          <w:numId w:val="5"/>
        </w:numPr>
        <w:spacing w:after="0" w:line="264" w:lineRule="exact"/>
        <w:jc w:val="both"/>
        <w:rPr>
          <w:lang w:val="ru-RU"/>
        </w:rPr>
      </w:pPr>
      <w:r w:rsidRPr="001F348C">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5615F" w:rsidRPr="001F348C" w:rsidRDefault="001F348C">
      <w:pPr>
        <w:numPr>
          <w:ilvl w:val="0"/>
          <w:numId w:val="5"/>
        </w:numPr>
        <w:spacing w:after="0" w:line="264" w:lineRule="exact"/>
        <w:jc w:val="both"/>
        <w:rPr>
          <w:lang w:val="ru-RU"/>
        </w:rPr>
      </w:pPr>
      <w:r w:rsidRPr="001F348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5615F" w:rsidRPr="001F348C" w:rsidRDefault="001F348C">
      <w:pPr>
        <w:numPr>
          <w:ilvl w:val="0"/>
          <w:numId w:val="5"/>
        </w:numPr>
        <w:spacing w:after="0" w:line="264" w:lineRule="exact"/>
        <w:jc w:val="both"/>
        <w:rPr>
          <w:lang w:val="ru-RU"/>
        </w:rPr>
      </w:pPr>
      <w:r w:rsidRPr="001F348C">
        <w:rPr>
          <w:rFonts w:ascii="Times New Roman" w:hAnsi="Times New Roman"/>
          <w:color w:val="000000"/>
          <w:sz w:val="28"/>
          <w:lang w:val="ru-RU"/>
        </w:rPr>
        <w:t>публично представлять результаты выполненного исследования или проекта.</w:t>
      </w:r>
    </w:p>
    <w:p w:rsidR="00A5615F" w:rsidRDefault="001F348C">
      <w:pPr>
        <w:spacing w:after="0" w:line="264" w:lineRule="exact"/>
        <w:ind w:firstLine="600"/>
        <w:jc w:val="both"/>
      </w:pPr>
      <w:r>
        <w:rPr>
          <w:rFonts w:ascii="Times New Roman" w:hAnsi="Times New Roman"/>
          <w:b/>
          <w:color w:val="000000"/>
          <w:sz w:val="28"/>
        </w:rPr>
        <w:t>Совместная деятельность (сотрудничество)</w:t>
      </w:r>
    </w:p>
    <w:p w:rsidR="00A5615F" w:rsidRPr="001F348C" w:rsidRDefault="001F348C">
      <w:pPr>
        <w:numPr>
          <w:ilvl w:val="0"/>
          <w:numId w:val="6"/>
        </w:numPr>
        <w:spacing w:after="0" w:line="264" w:lineRule="exact"/>
        <w:jc w:val="both"/>
        <w:rPr>
          <w:lang w:val="ru-RU"/>
        </w:rPr>
      </w:pPr>
      <w:r w:rsidRPr="001F348C">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5615F" w:rsidRPr="001F348C" w:rsidRDefault="001F348C">
      <w:pPr>
        <w:numPr>
          <w:ilvl w:val="0"/>
          <w:numId w:val="6"/>
        </w:numPr>
        <w:spacing w:after="0" w:line="264" w:lineRule="exact"/>
        <w:jc w:val="both"/>
        <w:rPr>
          <w:lang w:val="ru-RU"/>
        </w:rPr>
      </w:pPr>
      <w:r w:rsidRPr="001F348C">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5615F" w:rsidRPr="001F348C" w:rsidRDefault="001F348C">
      <w:pPr>
        <w:numPr>
          <w:ilvl w:val="0"/>
          <w:numId w:val="6"/>
        </w:numPr>
        <w:spacing w:after="0" w:line="264" w:lineRule="exact"/>
        <w:jc w:val="both"/>
        <w:rPr>
          <w:lang w:val="ru-RU"/>
        </w:rPr>
      </w:pPr>
      <w:r w:rsidRPr="001F348C">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5615F" w:rsidRPr="001F348C" w:rsidRDefault="00A5615F">
      <w:pPr>
        <w:spacing w:after="0" w:line="264" w:lineRule="exact"/>
        <w:ind w:left="120"/>
        <w:jc w:val="both"/>
        <w:rPr>
          <w:lang w:val="ru-RU"/>
        </w:rPr>
      </w:pPr>
    </w:p>
    <w:p w:rsidR="00A5615F" w:rsidRPr="001F348C" w:rsidRDefault="001F348C">
      <w:pPr>
        <w:spacing w:after="0" w:line="264" w:lineRule="exact"/>
        <w:ind w:left="120"/>
        <w:jc w:val="both"/>
        <w:rPr>
          <w:lang w:val="ru-RU"/>
        </w:rPr>
      </w:pPr>
      <w:r w:rsidRPr="001F348C">
        <w:rPr>
          <w:rFonts w:ascii="Times New Roman" w:hAnsi="Times New Roman"/>
          <w:b/>
          <w:color w:val="000000"/>
          <w:sz w:val="28"/>
          <w:lang w:val="ru-RU"/>
        </w:rPr>
        <w:t>Овладению универсальными учебными регулятивными действиями:</w:t>
      </w:r>
    </w:p>
    <w:p w:rsidR="00A5615F" w:rsidRDefault="001F348C">
      <w:pPr>
        <w:spacing w:after="0" w:line="264" w:lineRule="exact"/>
        <w:ind w:firstLine="600"/>
        <w:jc w:val="both"/>
      </w:pPr>
      <w:r>
        <w:rPr>
          <w:rFonts w:ascii="Times New Roman" w:hAnsi="Times New Roman"/>
          <w:b/>
          <w:color w:val="000000"/>
          <w:sz w:val="28"/>
        </w:rPr>
        <w:t>Самоорганизация</w:t>
      </w:r>
    </w:p>
    <w:p w:rsidR="00A5615F" w:rsidRPr="001F348C" w:rsidRDefault="001F348C">
      <w:pPr>
        <w:numPr>
          <w:ilvl w:val="0"/>
          <w:numId w:val="7"/>
        </w:numPr>
        <w:spacing w:after="0" w:line="264" w:lineRule="exact"/>
        <w:jc w:val="both"/>
        <w:rPr>
          <w:lang w:val="ru-RU"/>
        </w:rPr>
      </w:pPr>
      <w:r w:rsidRPr="001F348C">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5615F" w:rsidRPr="001F348C" w:rsidRDefault="001F348C">
      <w:pPr>
        <w:numPr>
          <w:ilvl w:val="0"/>
          <w:numId w:val="7"/>
        </w:numPr>
        <w:spacing w:after="0" w:line="264" w:lineRule="exact"/>
        <w:jc w:val="both"/>
        <w:rPr>
          <w:lang w:val="ru-RU"/>
        </w:rPr>
      </w:pPr>
      <w:r w:rsidRPr="001F348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5615F" w:rsidRDefault="001F348C">
      <w:pPr>
        <w:spacing w:after="0" w:line="264" w:lineRule="exact"/>
        <w:ind w:firstLine="600"/>
        <w:jc w:val="both"/>
      </w:pPr>
      <w:r>
        <w:rPr>
          <w:rFonts w:ascii="Times New Roman" w:hAnsi="Times New Roman"/>
          <w:b/>
          <w:color w:val="000000"/>
          <w:sz w:val="28"/>
        </w:rPr>
        <w:t>Самоконтроль (рефлексия)</w:t>
      </w:r>
    </w:p>
    <w:p w:rsidR="00A5615F" w:rsidRPr="001F348C" w:rsidRDefault="001F348C">
      <w:pPr>
        <w:numPr>
          <w:ilvl w:val="0"/>
          <w:numId w:val="8"/>
        </w:numPr>
        <w:spacing w:after="0" w:line="264" w:lineRule="exact"/>
        <w:jc w:val="both"/>
        <w:rPr>
          <w:lang w:val="ru-RU"/>
        </w:rPr>
      </w:pPr>
      <w:r w:rsidRPr="001F348C">
        <w:rPr>
          <w:rFonts w:ascii="Times New Roman" w:hAnsi="Times New Roman"/>
          <w:color w:val="000000"/>
          <w:sz w:val="28"/>
          <w:lang w:val="ru-RU"/>
        </w:rPr>
        <w:t>владеть способами самоконтроля и рефлексии;</w:t>
      </w:r>
    </w:p>
    <w:p w:rsidR="00A5615F" w:rsidRPr="001F348C" w:rsidRDefault="001F348C">
      <w:pPr>
        <w:numPr>
          <w:ilvl w:val="0"/>
          <w:numId w:val="8"/>
        </w:numPr>
        <w:spacing w:after="0" w:line="264" w:lineRule="exact"/>
        <w:jc w:val="both"/>
        <w:rPr>
          <w:lang w:val="ru-RU"/>
        </w:rPr>
      </w:pPr>
      <w:r w:rsidRPr="001F348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5615F" w:rsidRPr="001F348C" w:rsidRDefault="001F348C">
      <w:pPr>
        <w:numPr>
          <w:ilvl w:val="0"/>
          <w:numId w:val="8"/>
        </w:numPr>
        <w:spacing w:after="0" w:line="264" w:lineRule="exact"/>
        <w:jc w:val="both"/>
        <w:rPr>
          <w:lang w:val="ru-RU"/>
        </w:rPr>
      </w:pPr>
      <w:r w:rsidRPr="001F348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5615F" w:rsidRPr="001F348C" w:rsidRDefault="001F348C">
      <w:pPr>
        <w:numPr>
          <w:ilvl w:val="0"/>
          <w:numId w:val="8"/>
        </w:numPr>
        <w:spacing w:after="0" w:line="264" w:lineRule="exact"/>
        <w:jc w:val="both"/>
        <w:rPr>
          <w:lang w:val="ru-RU"/>
        </w:rPr>
      </w:pPr>
      <w:r w:rsidRPr="001F348C">
        <w:rPr>
          <w:rFonts w:ascii="Times New Roman" w:hAnsi="Times New Roman"/>
          <w:color w:val="000000"/>
          <w:sz w:val="28"/>
          <w:lang w:val="ru-RU"/>
        </w:rPr>
        <w:lastRenderedPageBreak/>
        <w:t>оценивать соответствие результата цели и условиям</w:t>
      </w:r>
    </w:p>
    <w:p w:rsidR="00A5615F" w:rsidRDefault="001F348C">
      <w:pPr>
        <w:spacing w:after="0" w:line="264" w:lineRule="exact"/>
        <w:ind w:firstLine="600"/>
        <w:jc w:val="both"/>
      </w:pPr>
      <w:r>
        <w:rPr>
          <w:rFonts w:ascii="Times New Roman" w:hAnsi="Times New Roman"/>
          <w:b/>
          <w:color w:val="000000"/>
          <w:sz w:val="28"/>
        </w:rPr>
        <w:t>Принятие себя и других</w:t>
      </w:r>
    </w:p>
    <w:p w:rsidR="00A5615F" w:rsidRPr="001F348C" w:rsidRDefault="001F348C">
      <w:pPr>
        <w:numPr>
          <w:ilvl w:val="0"/>
          <w:numId w:val="9"/>
        </w:numPr>
        <w:spacing w:after="0" w:line="264" w:lineRule="exact"/>
        <w:jc w:val="both"/>
        <w:rPr>
          <w:lang w:val="ru-RU"/>
        </w:rPr>
      </w:pPr>
      <w:r w:rsidRPr="001F348C">
        <w:rPr>
          <w:rFonts w:ascii="Times New Roman" w:hAnsi="Times New Roman"/>
          <w:color w:val="000000"/>
          <w:sz w:val="28"/>
          <w:lang w:val="ru-RU"/>
        </w:rPr>
        <w:t>осознанно относиться к другому человеку, его мнению;</w:t>
      </w:r>
    </w:p>
    <w:p w:rsidR="00A5615F" w:rsidRPr="001F348C" w:rsidRDefault="001F348C">
      <w:pPr>
        <w:numPr>
          <w:ilvl w:val="0"/>
          <w:numId w:val="9"/>
        </w:numPr>
        <w:spacing w:after="0" w:line="264" w:lineRule="exact"/>
        <w:jc w:val="both"/>
        <w:rPr>
          <w:lang w:val="ru-RU"/>
        </w:rPr>
      </w:pPr>
      <w:r w:rsidRPr="001F348C">
        <w:rPr>
          <w:rFonts w:ascii="Times New Roman" w:hAnsi="Times New Roman"/>
          <w:color w:val="000000"/>
          <w:sz w:val="28"/>
          <w:lang w:val="ru-RU"/>
        </w:rPr>
        <w:t>признавать своё право на ошибку и такое же право другого.</w:t>
      </w:r>
    </w:p>
    <w:p w:rsidR="00A5615F" w:rsidRPr="001F348C" w:rsidRDefault="00A5615F">
      <w:pPr>
        <w:spacing w:after="0" w:line="264" w:lineRule="exact"/>
        <w:ind w:left="120"/>
        <w:jc w:val="both"/>
        <w:rPr>
          <w:lang w:val="ru-RU"/>
        </w:rPr>
      </w:pPr>
    </w:p>
    <w:p w:rsidR="00A5615F" w:rsidRDefault="001F348C">
      <w:pPr>
        <w:spacing w:after="0" w:line="264" w:lineRule="exact"/>
        <w:ind w:left="120"/>
        <w:jc w:val="both"/>
      </w:pPr>
      <w:r>
        <w:rPr>
          <w:rFonts w:ascii="Times New Roman" w:hAnsi="Times New Roman"/>
          <w:b/>
          <w:color w:val="000000"/>
          <w:sz w:val="28"/>
        </w:rPr>
        <w:t>ПРЕДМЕТНЫЕ РЕЗУЛЬТАТЫ</w:t>
      </w:r>
    </w:p>
    <w:p w:rsidR="00A5615F" w:rsidRDefault="00A5615F">
      <w:pPr>
        <w:spacing w:after="0" w:line="264" w:lineRule="exact"/>
        <w:ind w:left="120"/>
        <w:jc w:val="both"/>
      </w:pPr>
    </w:p>
    <w:p w:rsidR="00A5615F" w:rsidRDefault="001F348C">
      <w:pPr>
        <w:spacing w:after="0" w:line="264" w:lineRule="exact"/>
        <w:ind w:left="120"/>
        <w:jc w:val="both"/>
      </w:pPr>
      <w:r>
        <w:rPr>
          <w:rFonts w:ascii="Times New Roman" w:hAnsi="Times New Roman"/>
          <w:b/>
          <w:color w:val="000000"/>
          <w:sz w:val="28"/>
        </w:rPr>
        <w:t>5 КЛАСС</w:t>
      </w:r>
    </w:p>
    <w:p w:rsidR="00A5615F" w:rsidRDefault="00A5615F">
      <w:pPr>
        <w:spacing w:after="0" w:line="264" w:lineRule="exact"/>
        <w:ind w:left="120"/>
        <w:jc w:val="both"/>
      </w:pP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приводить примеры методов исследования, применяемых в географии;</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различать вклад великих путешественников в географическое изучение Земли;</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описывать и сравнивать маршруты их путешествий;</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различать вклад великих путешественников в географическое изучение Земли;</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описывать и сравнивать маршруты их путешествий;</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различать понятия «план местности» и «географическая карта», параллель» и «меридиан»;</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приводить примеры влияния Солнца на мир живой и неживой природы;</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объяснять причины смены дня и ночи и времён года;</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различать понятия «земная кора»; «ядро», «мантия»; «минерал» и «горная порода»;</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различать понятия «материковая» и «океаническая» земная кора;</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A5615F" w:rsidRDefault="001F348C">
      <w:pPr>
        <w:numPr>
          <w:ilvl w:val="0"/>
          <w:numId w:val="10"/>
        </w:numPr>
        <w:spacing w:after="0" w:line="264" w:lineRule="exact"/>
        <w:jc w:val="both"/>
      </w:pPr>
      <w:r>
        <w:rPr>
          <w:rFonts w:ascii="Times New Roman" w:hAnsi="Times New Roman"/>
          <w:color w:val="000000"/>
          <w:sz w:val="28"/>
        </w:rPr>
        <w:t>различать горы и равнины;</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классифицировать формы рельефа суши по высоте и по внешнему облику;</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называть причины землетрясений и вулканических извержений;</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A5615F" w:rsidRDefault="001F348C">
      <w:pPr>
        <w:numPr>
          <w:ilvl w:val="0"/>
          <w:numId w:val="10"/>
        </w:numPr>
        <w:spacing w:after="0" w:line="264" w:lineRule="exact"/>
        <w:jc w:val="both"/>
      </w:pPr>
      <w:r>
        <w:rPr>
          <w:rFonts w:ascii="Times New Roman" w:hAnsi="Times New Roman"/>
          <w:color w:val="000000"/>
          <w:sz w:val="28"/>
        </w:rPr>
        <w:t>классифицировать острова по происхождению;</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A5615F" w:rsidRPr="001F348C" w:rsidRDefault="001F348C">
      <w:pPr>
        <w:numPr>
          <w:ilvl w:val="0"/>
          <w:numId w:val="10"/>
        </w:numPr>
        <w:spacing w:after="0" w:line="264" w:lineRule="exact"/>
        <w:jc w:val="both"/>
        <w:rPr>
          <w:lang w:val="ru-RU"/>
        </w:rPr>
      </w:pPr>
      <w:r w:rsidRPr="001F348C">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5615F" w:rsidRPr="001F348C" w:rsidRDefault="00A5615F">
      <w:pPr>
        <w:spacing w:after="0" w:line="264" w:lineRule="exact"/>
        <w:ind w:left="120"/>
        <w:jc w:val="both"/>
        <w:rPr>
          <w:lang w:val="ru-RU"/>
        </w:rPr>
      </w:pPr>
    </w:p>
    <w:p w:rsidR="00A5615F" w:rsidRDefault="001F348C">
      <w:pPr>
        <w:spacing w:after="0" w:line="264" w:lineRule="exact"/>
        <w:ind w:left="120"/>
        <w:jc w:val="both"/>
      </w:pPr>
      <w:r>
        <w:rPr>
          <w:rFonts w:ascii="Times New Roman" w:hAnsi="Times New Roman"/>
          <w:b/>
          <w:color w:val="000000"/>
          <w:sz w:val="28"/>
        </w:rPr>
        <w:t>6 КЛАСС</w:t>
      </w:r>
    </w:p>
    <w:p w:rsidR="00A5615F" w:rsidRDefault="00A5615F">
      <w:pPr>
        <w:spacing w:after="0" w:line="264" w:lineRule="exact"/>
        <w:ind w:left="120"/>
        <w:jc w:val="both"/>
      </w:pP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 xml:space="preserve">находить информацию об отдельных компонентах природы Земли, в том числе о природе своей местности, необходимую для </w:t>
      </w:r>
      <w:r w:rsidRPr="001F348C">
        <w:rPr>
          <w:rFonts w:ascii="Times New Roman" w:hAnsi="Times New Roman"/>
          <w:color w:val="000000"/>
          <w:sz w:val="28"/>
          <w:lang w:val="ru-RU"/>
        </w:rPr>
        <w:lastRenderedPageBreak/>
        <w:t>решения учебных и (или) практико-ориентированных задач, и извлекать её из различных источников;</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различать свойства вод отдельных частей Мирового океана;</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различать питание и режим рек;</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сравнивать реки по заданным признакам;</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приводить примеры районов распространения многолетней мерзлоты;</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называть причины образования цунами, приливов и отливов;</w:t>
      </w:r>
    </w:p>
    <w:p w:rsidR="00A5615F" w:rsidRDefault="001F348C">
      <w:pPr>
        <w:numPr>
          <w:ilvl w:val="0"/>
          <w:numId w:val="11"/>
        </w:numPr>
        <w:spacing w:after="0" w:line="264" w:lineRule="exact"/>
        <w:jc w:val="both"/>
      </w:pPr>
      <w:r>
        <w:rPr>
          <w:rFonts w:ascii="Times New Roman" w:hAnsi="Times New Roman"/>
          <w:color w:val="000000"/>
          <w:sz w:val="28"/>
        </w:rPr>
        <w:t>описывать состав, строение атмосферы;</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различать свойства воздуха; климаты Земли; климатообразующие факторы;</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5615F" w:rsidRDefault="001F348C">
      <w:pPr>
        <w:numPr>
          <w:ilvl w:val="0"/>
          <w:numId w:val="11"/>
        </w:numPr>
        <w:spacing w:after="0" w:line="264" w:lineRule="exact"/>
        <w:jc w:val="both"/>
      </w:pPr>
      <w:r>
        <w:rPr>
          <w:rFonts w:ascii="Times New Roman" w:hAnsi="Times New Roman"/>
          <w:color w:val="000000"/>
          <w:sz w:val="28"/>
        </w:rPr>
        <w:t>различать виды атмосферных осадков;</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различать понятия «бризы» и «муссоны»;</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различать понятия «погода» и «климат»;</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различать понятия «атмосфера», «тропосфера», «стратосфера», «верхние слои атмосферы»;</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lastRenderedPageBreak/>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A5615F" w:rsidRDefault="001F348C">
      <w:pPr>
        <w:numPr>
          <w:ilvl w:val="0"/>
          <w:numId w:val="11"/>
        </w:numPr>
        <w:spacing w:after="0" w:line="264" w:lineRule="exact"/>
        <w:jc w:val="both"/>
      </w:pPr>
      <w:r>
        <w:rPr>
          <w:rFonts w:ascii="Times New Roman" w:hAnsi="Times New Roman"/>
          <w:color w:val="000000"/>
          <w:sz w:val="28"/>
        </w:rPr>
        <w:t>называть границы биосферы;</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различать растительный и животный мир разных территорий Земли;</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объяснять взаимосвязи компонентов природы в природно-территориальном комплексе;</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сравнивать плодородие почв в различных природных зонах;</w:t>
      </w:r>
    </w:p>
    <w:p w:rsidR="00A5615F" w:rsidRPr="001F348C" w:rsidRDefault="001F348C">
      <w:pPr>
        <w:numPr>
          <w:ilvl w:val="0"/>
          <w:numId w:val="11"/>
        </w:numPr>
        <w:spacing w:after="0" w:line="264" w:lineRule="exact"/>
        <w:jc w:val="both"/>
        <w:rPr>
          <w:lang w:val="ru-RU"/>
        </w:rPr>
      </w:pPr>
      <w:r w:rsidRPr="001F348C">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5615F" w:rsidRPr="001F348C" w:rsidRDefault="00A5615F">
      <w:pPr>
        <w:spacing w:after="0" w:line="264" w:lineRule="exact"/>
        <w:ind w:left="120"/>
        <w:jc w:val="both"/>
        <w:rPr>
          <w:lang w:val="ru-RU"/>
        </w:rPr>
      </w:pPr>
    </w:p>
    <w:p w:rsidR="00A5615F" w:rsidRDefault="001F348C">
      <w:pPr>
        <w:spacing w:after="0" w:line="264" w:lineRule="exact"/>
        <w:ind w:left="120"/>
        <w:jc w:val="both"/>
      </w:pPr>
      <w:r>
        <w:rPr>
          <w:rFonts w:ascii="Times New Roman" w:hAnsi="Times New Roman"/>
          <w:b/>
          <w:color w:val="000000"/>
          <w:sz w:val="28"/>
        </w:rPr>
        <w:t>7 КЛАСС</w:t>
      </w:r>
    </w:p>
    <w:p w:rsidR="00A5615F" w:rsidRDefault="00A5615F">
      <w:pPr>
        <w:spacing w:after="0" w:line="264" w:lineRule="exact"/>
        <w:ind w:left="120"/>
        <w:jc w:val="both"/>
      </w:pP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различать изученные процессы и явления, происходящие в географической оболочке;</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приводить примеры изменений в геосферах в результате деятельности человека;</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lastRenderedPageBreak/>
        <w:t>называть особенности географических процессов на границах литосферных плит с учётом характера взаимодействия и типа земной коры;</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классифицировать воздушные массы Земли, типы климата по заданным показателям;</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описывать климат территории по климатограмме;</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5615F" w:rsidRDefault="001F348C">
      <w:pPr>
        <w:numPr>
          <w:ilvl w:val="0"/>
          <w:numId w:val="12"/>
        </w:numPr>
        <w:spacing w:after="0" w:line="264" w:lineRule="exact"/>
        <w:jc w:val="both"/>
      </w:pPr>
      <w:r>
        <w:rPr>
          <w:rFonts w:ascii="Times New Roman" w:hAnsi="Times New Roman"/>
          <w:color w:val="000000"/>
          <w:sz w:val="28"/>
        </w:rPr>
        <w:t>различать океанические течения;</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различать и сравнивать численность населения крупных стран мира;</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сравнивать плотность населения различных территорий;</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различать городские и сельские поселения;</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приводить примеры крупнейших городов мира;</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приводить примеры мировых и национальных религий;</w:t>
      </w:r>
    </w:p>
    <w:p w:rsidR="00A5615F" w:rsidRDefault="001F348C">
      <w:pPr>
        <w:numPr>
          <w:ilvl w:val="0"/>
          <w:numId w:val="12"/>
        </w:numPr>
        <w:spacing w:after="0" w:line="264" w:lineRule="exact"/>
        <w:jc w:val="both"/>
      </w:pPr>
      <w:r>
        <w:rPr>
          <w:rFonts w:ascii="Times New Roman" w:hAnsi="Times New Roman"/>
          <w:color w:val="000000"/>
          <w:sz w:val="28"/>
        </w:rPr>
        <w:t>проводить языковую классификацию народов;</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определять страны по их существенным признакам;</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объяснять особенности природы, населения и хозяйства отдельных территорий;</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A5615F" w:rsidRPr="001F348C" w:rsidRDefault="001F348C">
      <w:pPr>
        <w:numPr>
          <w:ilvl w:val="0"/>
          <w:numId w:val="12"/>
        </w:numPr>
        <w:spacing w:after="0" w:line="264" w:lineRule="exact"/>
        <w:jc w:val="both"/>
        <w:rPr>
          <w:lang w:val="ru-RU"/>
        </w:rPr>
      </w:pPr>
      <w:r w:rsidRPr="001F348C">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5615F" w:rsidRPr="001F348C" w:rsidRDefault="00A5615F">
      <w:pPr>
        <w:spacing w:after="0" w:line="264" w:lineRule="exact"/>
        <w:ind w:left="120"/>
        <w:jc w:val="both"/>
        <w:rPr>
          <w:lang w:val="ru-RU"/>
        </w:rPr>
      </w:pPr>
    </w:p>
    <w:p w:rsidR="00A5615F" w:rsidRDefault="001F348C">
      <w:pPr>
        <w:spacing w:after="0" w:line="264" w:lineRule="exact"/>
        <w:ind w:left="120"/>
        <w:jc w:val="both"/>
      </w:pPr>
      <w:r>
        <w:rPr>
          <w:rFonts w:ascii="Times New Roman" w:hAnsi="Times New Roman"/>
          <w:b/>
          <w:color w:val="000000"/>
          <w:sz w:val="28"/>
        </w:rPr>
        <w:t>8 КЛАСС</w:t>
      </w:r>
    </w:p>
    <w:p w:rsidR="00A5615F" w:rsidRDefault="00A5615F">
      <w:pPr>
        <w:spacing w:after="0" w:line="264" w:lineRule="exact"/>
        <w:ind w:left="120"/>
        <w:jc w:val="both"/>
      </w:pP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A5615F" w:rsidRDefault="001F348C">
      <w:pPr>
        <w:numPr>
          <w:ilvl w:val="0"/>
          <w:numId w:val="13"/>
        </w:numPr>
        <w:spacing w:after="0" w:line="264" w:lineRule="exact"/>
        <w:jc w:val="both"/>
      </w:pPr>
      <w:r>
        <w:rPr>
          <w:rFonts w:ascii="Times New Roman" w:hAnsi="Times New Roman"/>
          <w:color w:val="000000"/>
          <w:sz w:val="28"/>
        </w:rPr>
        <w:t>проводить классификацию природных ресурсов;</w:t>
      </w:r>
    </w:p>
    <w:p w:rsidR="00A5615F" w:rsidRDefault="001F348C">
      <w:pPr>
        <w:numPr>
          <w:ilvl w:val="0"/>
          <w:numId w:val="13"/>
        </w:numPr>
        <w:spacing w:after="0" w:line="264" w:lineRule="exact"/>
        <w:jc w:val="both"/>
      </w:pPr>
      <w:r>
        <w:rPr>
          <w:rFonts w:ascii="Times New Roman" w:hAnsi="Times New Roman"/>
          <w:color w:val="000000"/>
          <w:sz w:val="28"/>
        </w:rPr>
        <w:t>распознавать типы природопользования;</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w:t>
      </w:r>
      <w:r w:rsidRPr="001F348C">
        <w:rPr>
          <w:rFonts w:ascii="Times New Roman" w:hAnsi="Times New Roman"/>
          <w:color w:val="000000"/>
          <w:sz w:val="28"/>
          <w:lang w:val="ru-RU"/>
        </w:rPr>
        <w:lastRenderedPageBreak/>
        <w:t>пород и основных тектонических структур, слагающих территорию;</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сравнивать особенности компонентов природы отдельных территорий страны;</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объяснять особенности компонентов природы отдельных территорий страны;</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описывать и прогнозировать погоду территории по карте погоды;</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проводить классификацию типов климата и почв России;</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распознавать показатели, характеризующие состояние окружающей среды;</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приводить примеры рационального и нерационального природопользования;</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lastRenderedPageBreak/>
        <w:t>приводить примеры особо охраняемых природных территорий России и своего края, животных и растений, занесённых в Красную книгу России;</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A5615F" w:rsidRPr="001F348C" w:rsidRDefault="001F348C">
      <w:pPr>
        <w:numPr>
          <w:ilvl w:val="0"/>
          <w:numId w:val="13"/>
        </w:numPr>
        <w:spacing w:after="0" w:line="264" w:lineRule="exact"/>
        <w:jc w:val="both"/>
        <w:rPr>
          <w:lang w:val="ru-RU"/>
        </w:rPr>
      </w:pPr>
      <w:r w:rsidRPr="001F348C">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5615F" w:rsidRPr="001F348C" w:rsidRDefault="00A5615F">
      <w:pPr>
        <w:spacing w:after="0" w:line="264" w:lineRule="exact"/>
        <w:ind w:left="120"/>
        <w:jc w:val="both"/>
        <w:rPr>
          <w:lang w:val="ru-RU"/>
        </w:rPr>
      </w:pPr>
    </w:p>
    <w:p w:rsidR="00A5615F" w:rsidRDefault="001F348C">
      <w:pPr>
        <w:spacing w:after="0" w:line="264" w:lineRule="exact"/>
        <w:ind w:left="120"/>
        <w:jc w:val="both"/>
      </w:pPr>
      <w:r>
        <w:rPr>
          <w:rFonts w:ascii="Times New Roman" w:hAnsi="Times New Roman"/>
          <w:b/>
          <w:color w:val="000000"/>
          <w:sz w:val="28"/>
        </w:rPr>
        <w:t>9 КЛАСС</w:t>
      </w:r>
    </w:p>
    <w:p w:rsidR="00A5615F" w:rsidRDefault="00A5615F">
      <w:pPr>
        <w:spacing w:after="0" w:line="264" w:lineRule="exact"/>
        <w:ind w:left="120"/>
        <w:jc w:val="both"/>
      </w:pP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lastRenderedPageBreak/>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различать природно-ресурсный, человеческий и производственный капитал;</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w:t>
      </w:r>
      <w:r w:rsidRPr="001F348C">
        <w:rPr>
          <w:rFonts w:ascii="Times New Roman" w:hAnsi="Times New Roman"/>
          <w:color w:val="000000"/>
          <w:sz w:val="28"/>
          <w:lang w:val="ru-RU"/>
        </w:rPr>
        <w:lastRenderedPageBreak/>
        <w:t>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5615F" w:rsidRPr="001F348C" w:rsidRDefault="001F348C">
      <w:pPr>
        <w:numPr>
          <w:ilvl w:val="0"/>
          <w:numId w:val="14"/>
        </w:numPr>
        <w:spacing w:after="0" w:line="264" w:lineRule="exact"/>
        <w:jc w:val="both"/>
        <w:rPr>
          <w:lang w:val="ru-RU"/>
        </w:rPr>
      </w:pPr>
      <w:r w:rsidRPr="001F348C">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A5615F" w:rsidRPr="001F348C" w:rsidRDefault="001F348C">
      <w:pPr>
        <w:numPr>
          <w:ilvl w:val="0"/>
          <w:numId w:val="14"/>
        </w:numPr>
        <w:spacing w:after="0" w:line="264" w:lineRule="exact"/>
        <w:jc w:val="both"/>
        <w:rPr>
          <w:lang w:val="ru-RU"/>
        </w:rPr>
        <w:sectPr w:rsidR="00A5615F" w:rsidRPr="001F348C">
          <w:pgSz w:w="11906" w:h="16383"/>
          <w:pgMar w:top="1440" w:right="1440" w:bottom="1440" w:left="1440" w:header="0" w:footer="0" w:gutter="0"/>
          <w:cols w:space="720"/>
          <w:formProt w:val="0"/>
          <w:docGrid w:linePitch="100" w:charSpace="4096"/>
        </w:sectPr>
      </w:pPr>
      <w:bookmarkStart w:id="7" w:name="block-78742351"/>
      <w:r w:rsidRPr="001F348C">
        <w:rPr>
          <w:rFonts w:ascii="Times New Roman" w:hAnsi="Times New Roman"/>
          <w:color w:val="000000"/>
          <w:sz w:val="28"/>
          <w:lang w:val="ru-RU"/>
        </w:rPr>
        <w:t>характеризовать место и роль России в мировом хозяйстве.</w:t>
      </w:r>
      <w:bookmarkStart w:id="8" w:name="block-7874235"/>
      <w:bookmarkEnd w:id="7"/>
    </w:p>
    <w:bookmarkEnd w:id="8"/>
    <w:p w:rsidR="00A5615F" w:rsidRDefault="001F348C">
      <w:pPr>
        <w:spacing w:after="0"/>
        <w:ind w:left="120"/>
      </w:pPr>
      <w:r w:rsidRPr="001F348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5615F" w:rsidRDefault="001F348C">
      <w:pPr>
        <w:spacing w:after="0"/>
        <w:ind w:left="120"/>
      </w:pPr>
      <w:r>
        <w:rPr>
          <w:rFonts w:ascii="Times New Roman" w:hAnsi="Times New Roman"/>
          <w:b/>
          <w:color w:val="000000"/>
          <w:sz w:val="28"/>
        </w:rPr>
        <w:t xml:space="preserve"> 5 КЛАСС </w:t>
      </w:r>
    </w:p>
    <w:tbl>
      <w:tblPr>
        <w:tblW w:w="13594" w:type="dxa"/>
        <w:tblInd w:w="-8" w:type="dxa"/>
        <w:tblLayout w:type="fixed"/>
        <w:tblCellMar>
          <w:top w:w="50" w:type="dxa"/>
          <w:left w:w="100" w:type="dxa"/>
        </w:tblCellMar>
        <w:tblLook w:val="04A0" w:firstRow="1" w:lastRow="0" w:firstColumn="1" w:lastColumn="0" w:noHBand="0" w:noVBand="1"/>
      </w:tblPr>
      <w:tblGrid>
        <w:gridCol w:w="744"/>
        <w:gridCol w:w="2399"/>
        <w:gridCol w:w="1445"/>
        <w:gridCol w:w="2484"/>
        <w:gridCol w:w="2606"/>
        <w:gridCol w:w="3916"/>
      </w:tblGrid>
      <w:tr w:rsidR="00A5615F">
        <w:trPr>
          <w:trHeight w:val="144"/>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 п/п </w:t>
            </w:r>
          </w:p>
          <w:p w:rsidR="00A5615F" w:rsidRDefault="00A5615F">
            <w:pPr>
              <w:widowControl w:val="0"/>
              <w:spacing w:after="0"/>
              <w:ind w:left="135"/>
            </w:pPr>
          </w:p>
        </w:tc>
        <w:tc>
          <w:tcPr>
            <w:tcW w:w="2399"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Наименование разделов и тем программы </w:t>
            </w:r>
          </w:p>
          <w:p w:rsidR="00A5615F" w:rsidRDefault="00A5615F">
            <w:pPr>
              <w:widowControl w:val="0"/>
              <w:spacing w:after="0"/>
              <w:ind w:left="135"/>
            </w:pPr>
          </w:p>
        </w:tc>
        <w:tc>
          <w:tcPr>
            <w:tcW w:w="6535"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b/>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A5615F" w:rsidRDefault="00A5615F">
            <w:pPr>
              <w:widowControl w:val="0"/>
              <w:spacing w:after="0"/>
              <w:ind w:left="135"/>
            </w:pPr>
          </w:p>
        </w:tc>
      </w:tr>
      <w:tr w:rsidR="00A5615F">
        <w:trPr>
          <w:trHeight w:val="144"/>
        </w:trPr>
        <w:tc>
          <w:tcPr>
            <w:tcW w:w="743" w:type="dxa"/>
            <w:vMerge/>
            <w:tcBorders>
              <w:left w:val="single" w:sz="6" w:space="0" w:color="000000"/>
              <w:bottom w:val="single" w:sz="6" w:space="0" w:color="000000"/>
              <w:right w:val="single" w:sz="6" w:space="0" w:color="000000"/>
            </w:tcBorders>
          </w:tcPr>
          <w:p w:rsidR="00A5615F" w:rsidRDefault="00A5615F">
            <w:pPr>
              <w:widowControl w:val="0"/>
            </w:pPr>
          </w:p>
        </w:tc>
        <w:tc>
          <w:tcPr>
            <w:tcW w:w="2399" w:type="dxa"/>
            <w:vMerge/>
            <w:tcBorders>
              <w:left w:val="single" w:sz="6" w:space="0" w:color="000000"/>
              <w:bottom w:val="single" w:sz="6" w:space="0" w:color="000000"/>
              <w:right w:val="single" w:sz="6" w:space="0" w:color="000000"/>
            </w:tcBorders>
          </w:tcPr>
          <w:p w:rsidR="00A5615F" w:rsidRDefault="00A5615F">
            <w:pPr>
              <w:widowControl w:val="0"/>
            </w:pP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Всего </w:t>
            </w:r>
          </w:p>
          <w:p w:rsidR="00A5615F" w:rsidRDefault="00A5615F">
            <w:pPr>
              <w:widowControl w:val="0"/>
              <w:spacing w:after="0"/>
              <w:ind w:left="135"/>
            </w:pP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Контрольные работы </w:t>
            </w:r>
          </w:p>
          <w:p w:rsidR="00A5615F" w:rsidRDefault="00A5615F">
            <w:pPr>
              <w:widowControl w:val="0"/>
              <w:spacing w:after="0"/>
              <w:ind w:left="135"/>
            </w:pP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Практические работы </w:t>
            </w:r>
          </w:p>
          <w:p w:rsidR="00A5615F" w:rsidRDefault="00A5615F">
            <w:pPr>
              <w:widowControl w:val="0"/>
              <w:spacing w:after="0"/>
              <w:ind w:left="135"/>
            </w:pPr>
          </w:p>
        </w:tc>
        <w:tc>
          <w:tcPr>
            <w:tcW w:w="3916" w:type="dxa"/>
            <w:vMerge/>
            <w:tcBorders>
              <w:left w:val="single" w:sz="6" w:space="0" w:color="000000"/>
              <w:bottom w:val="single" w:sz="6" w:space="0" w:color="000000"/>
              <w:right w:val="single" w:sz="6" w:space="0" w:color="000000"/>
            </w:tcBorders>
          </w:tcPr>
          <w:p w:rsidR="00A5615F" w:rsidRDefault="00A5615F">
            <w:pPr>
              <w:widowControl w:val="0"/>
            </w:pPr>
          </w:p>
        </w:tc>
      </w:tr>
      <w:tr w:rsidR="00A5615F">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1.1</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Введение. География - наука о планете Земля</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413</w:t>
              </w:r>
              <w:r>
                <w:rPr>
                  <w:rFonts w:ascii="Times New Roman" w:hAnsi="Times New Roman"/>
                  <w:color w:val="0000FF"/>
                  <w:u w:val="single"/>
                </w:rPr>
                <w:t>b</w:t>
              </w:r>
              <w:r w:rsidRPr="001F348C">
                <w:rPr>
                  <w:rFonts w:ascii="Times New Roman" w:hAnsi="Times New Roman"/>
                  <w:color w:val="0000FF"/>
                  <w:u w:val="single"/>
                  <w:lang w:val="ru-RU"/>
                </w:rPr>
                <w:t>38</w:t>
              </w:r>
            </w:hyperlink>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1.2</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История географических открытий</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7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413</w:t>
              </w:r>
              <w:r>
                <w:rPr>
                  <w:rFonts w:ascii="Times New Roman" w:hAnsi="Times New Roman"/>
                  <w:color w:val="0000FF"/>
                  <w:u w:val="single"/>
                </w:rPr>
                <w:t>b</w:t>
              </w:r>
              <w:r w:rsidRPr="001F348C">
                <w:rPr>
                  <w:rFonts w:ascii="Times New Roman" w:hAnsi="Times New Roman"/>
                  <w:color w:val="0000FF"/>
                  <w:u w:val="single"/>
                  <w:lang w:val="ru-RU"/>
                </w:rPr>
                <w:t>38</w:t>
              </w:r>
            </w:hyperlink>
          </w:p>
        </w:tc>
      </w:tr>
      <w:tr w:rsidR="00A5615F">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9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r w:rsidR="00A5615F">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2.1</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Планы местности</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5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413</w:t>
              </w:r>
              <w:r>
                <w:rPr>
                  <w:rFonts w:ascii="Times New Roman" w:hAnsi="Times New Roman"/>
                  <w:color w:val="0000FF"/>
                  <w:u w:val="single"/>
                </w:rPr>
                <w:t>b</w:t>
              </w:r>
              <w:r w:rsidRPr="001F348C">
                <w:rPr>
                  <w:rFonts w:ascii="Times New Roman" w:hAnsi="Times New Roman"/>
                  <w:color w:val="0000FF"/>
                  <w:u w:val="single"/>
                  <w:lang w:val="ru-RU"/>
                </w:rPr>
                <w:t>38</w:t>
              </w:r>
            </w:hyperlink>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2.2</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Географические карты</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5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413</w:t>
              </w:r>
              <w:r>
                <w:rPr>
                  <w:rFonts w:ascii="Times New Roman" w:hAnsi="Times New Roman"/>
                  <w:color w:val="0000FF"/>
                  <w:u w:val="single"/>
                </w:rPr>
                <w:t>b</w:t>
              </w:r>
              <w:r w:rsidRPr="001F348C">
                <w:rPr>
                  <w:rFonts w:ascii="Times New Roman" w:hAnsi="Times New Roman"/>
                  <w:color w:val="0000FF"/>
                  <w:u w:val="single"/>
                  <w:lang w:val="ru-RU"/>
                </w:rPr>
                <w:t>38</w:t>
              </w:r>
            </w:hyperlink>
          </w:p>
        </w:tc>
      </w:tr>
      <w:tr w:rsidR="00A5615F">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10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r w:rsidR="00A5615F" w:rsidRPr="005D1B85">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b/>
                <w:color w:val="000000"/>
                <w:sz w:val="24"/>
                <w:lang w:val="ru-RU"/>
              </w:rPr>
              <w:t>Раздел 3.</w:t>
            </w:r>
            <w:r w:rsidRPr="001F348C">
              <w:rPr>
                <w:rFonts w:ascii="Times New Roman" w:hAnsi="Times New Roman"/>
                <w:color w:val="000000"/>
                <w:sz w:val="24"/>
                <w:lang w:val="ru-RU"/>
              </w:rPr>
              <w:t xml:space="preserve"> </w:t>
            </w:r>
            <w:r w:rsidRPr="001F348C">
              <w:rPr>
                <w:rFonts w:ascii="Times New Roman" w:hAnsi="Times New Roman"/>
                <w:b/>
                <w:color w:val="000000"/>
                <w:sz w:val="24"/>
                <w:lang w:val="ru-RU"/>
              </w:rPr>
              <w:t>Земля - планета Солнечной системы</w:t>
            </w:r>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3.1</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Земля - планета Солнечной системы</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4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413</w:t>
              </w:r>
              <w:r>
                <w:rPr>
                  <w:rFonts w:ascii="Times New Roman" w:hAnsi="Times New Roman"/>
                  <w:color w:val="0000FF"/>
                  <w:u w:val="single"/>
                </w:rPr>
                <w:t>b</w:t>
              </w:r>
              <w:r w:rsidRPr="001F348C">
                <w:rPr>
                  <w:rFonts w:ascii="Times New Roman" w:hAnsi="Times New Roman"/>
                  <w:color w:val="0000FF"/>
                  <w:u w:val="single"/>
                  <w:lang w:val="ru-RU"/>
                </w:rPr>
                <w:t>38</w:t>
              </w:r>
            </w:hyperlink>
          </w:p>
        </w:tc>
      </w:tr>
      <w:tr w:rsidR="00A5615F">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lastRenderedPageBreak/>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4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r w:rsidR="00A5615F">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4.1</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Литосфера - каменная оболочка Земли</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7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413</w:t>
              </w:r>
              <w:r>
                <w:rPr>
                  <w:rFonts w:ascii="Times New Roman" w:hAnsi="Times New Roman"/>
                  <w:color w:val="0000FF"/>
                  <w:u w:val="single"/>
                </w:rPr>
                <w:t>b</w:t>
              </w:r>
              <w:r w:rsidRPr="001F348C">
                <w:rPr>
                  <w:rFonts w:ascii="Times New Roman" w:hAnsi="Times New Roman"/>
                  <w:color w:val="0000FF"/>
                  <w:u w:val="single"/>
                  <w:lang w:val="ru-RU"/>
                </w:rPr>
                <w:t>38</w:t>
              </w:r>
            </w:hyperlink>
          </w:p>
        </w:tc>
      </w:tr>
      <w:tr w:rsidR="00A5615F">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7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r w:rsidR="00A5615F" w:rsidRPr="005D1B85">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Заключение</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413</w:t>
              </w:r>
              <w:r>
                <w:rPr>
                  <w:rFonts w:ascii="Times New Roman" w:hAnsi="Times New Roman"/>
                  <w:color w:val="0000FF"/>
                  <w:u w:val="single"/>
                </w:rPr>
                <w:t>b</w:t>
              </w:r>
              <w:r w:rsidRPr="001F348C">
                <w:rPr>
                  <w:rFonts w:ascii="Times New Roman" w:hAnsi="Times New Roman"/>
                  <w:color w:val="0000FF"/>
                  <w:u w:val="single"/>
                  <w:lang w:val="ru-RU"/>
                </w:rPr>
                <w:t>38</w:t>
              </w:r>
            </w:hyperlink>
          </w:p>
        </w:tc>
      </w:tr>
      <w:tr w:rsidR="00A5615F" w:rsidRPr="005D1B85">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Резервное время</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413</w:t>
              </w:r>
              <w:r>
                <w:rPr>
                  <w:rFonts w:ascii="Times New Roman" w:hAnsi="Times New Roman"/>
                  <w:color w:val="0000FF"/>
                  <w:u w:val="single"/>
                </w:rPr>
                <w:t>b</w:t>
              </w:r>
              <w:r w:rsidRPr="001F348C">
                <w:rPr>
                  <w:rFonts w:ascii="Times New Roman" w:hAnsi="Times New Roman"/>
                  <w:color w:val="0000FF"/>
                  <w:u w:val="single"/>
                  <w:lang w:val="ru-RU"/>
                </w:rPr>
                <w:t>38</w:t>
              </w:r>
            </w:hyperlink>
          </w:p>
        </w:tc>
      </w:tr>
      <w:tr w:rsidR="00A5615F">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ОБЩЕЕ КОЛИЧЕСТВО ЧАСОВ ПО ПРОГРАММЕ</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5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bl>
    <w:p w:rsidR="00A5615F" w:rsidRDefault="00A5615F">
      <w:pPr>
        <w:sectPr w:rsidR="00A5615F">
          <w:pgSz w:w="16383" w:h="11906" w:orient="landscape"/>
          <w:pgMar w:top="1440" w:right="1440" w:bottom="1440" w:left="1440" w:header="0" w:footer="0" w:gutter="0"/>
          <w:cols w:space="720"/>
          <w:formProt w:val="0"/>
          <w:docGrid w:linePitch="100" w:charSpace="4096"/>
        </w:sectPr>
      </w:pPr>
    </w:p>
    <w:p w:rsidR="00A5615F" w:rsidRDefault="001F348C">
      <w:pPr>
        <w:spacing w:after="0"/>
        <w:ind w:left="120"/>
      </w:pPr>
      <w:r>
        <w:rPr>
          <w:rFonts w:ascii="Times New Roman" w:hAnsi="Times New Roman"/>
          <w:b/>
          <w:color w:val="000000"/>
          <w:sz w:val="28"/>
        </w:rPr>
        <w:lastRenderedPageBreak/>
        <w:t xml:space="preserve"> 6 КЛАСС </w:t>
      </w:r>
    </w:p>
    <w:tbl>
      <w:tblPr>
        <w:tblW w:w="13594" w:type="dxa"/>
        <w:tblInd w:w="-8" w:type="dxa"/>
        <w:tblLayout w:type="fixed"/>
        <w:tblCellMar>
          <w:top w:w="50" w:type="dxa"/>
          <w:left w:w="100" w:type="dxa"/>
        </w:tblCellMar>
        <w:tblLook w:val="04A0" w:firstRow="1" w:lastRow="0" w:firstColumn="1" w:lastColumn="0" w:noHBand="0" w:noVBand="1"/>
      </w:tblPr>
      <w:tblGrid>
        <w:gridCol w:w="770"/>
        <w:gridCol w:w="2080"/>
        <w:gridCol w:w="1492"/>
        <w:gridCol w:w="2541"/>
        <w:gridCol w:w="2659"/>
        <w:gridCol w:w="4052"/>
      </w:tblGrid>
      <w:tr w:rsidR="00A5615F">
        <w:trPr>
          <w:trHeight w:val="144"/>
        </w:trPr>
        <w:tc>
          <w:tcPr>
            <w:tcW w:w="769"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 п/п </w:t>
            </w:r>
          </w:p>
          <w:p w:rsidR="00A5615F" w:rsidRDefault="00A5615F">
            <w:pPr>
              <w:widowControl w:val="0"/>
              <w:spacing w:after="0"/>
              <w:ind w:left="135"/>
            </w:pP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Наименование разделов и тем программы </w:t>
            </w:r>
          </w:p>
          <w:p w:rsidR="00A5615F" w:rsidRDefault="00A5615F">
            <w:pPr>
              <w:widowControl w:val="0"/>
              <w:spacing w:after="0"/>
              <w:ind w:left="135"/>
            </w:pPr>
          </w:p>
        </w:tc>
        <w:tc>
          <w:tcPr>
            <w:tcW w:w="6692"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b/>
                <w:color w:val="000000"/>
                <w:sz w:val="24"/>
              </w:rPr>
              <w:t>Количество часов</w:t>
            </w:r>
          </w:p>
        </w:tc>
        <w:tc>
          <w:tcPr>
            <w:tcW w:w="4052"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A5615F" w:rsidRDefault="00A5615F">
            <w:pPr>
              <w:widowControl w:val="0"/>
              <w:spacing w:after="0"/>
              <w:ind w:left="135"/>
            </w:pPr>
          </w:p>
        </w:tc>
      </w:tr>
      <w:tr w:rsidR="00A5615F">
        <w:trPr>
          <w:trHeight w:val="144"/>
        </w:trPr>
        <w:tc>
          <w:tcPr>
            <w:tcW w:w="769" w:type="dxa"/>
            <w:vMerge/>
            <w:tcBorders>
              <w:left w:val="single" w:sz="6" w:space="0" w:color="000000"/>
              <w:bottom w:val="single" w:sz="6" w:space="0" w:color="000000"/>
              <w:right w:val="single" w:sz="6" w:space="0" w:color="000000"/>
            </w:tcBorders>
          </w:tcPr>
          <w:p w:rsidR="00A5615F" w:rsidRDefault="00A5615F">
            <w:pPr>
              <w:widowControl w:val="0"/>
            </w:pPr>
          </w:p>
        </w:tc>
        <w:tc>
          <w:tcPr>
            <w:tcW w:w="2080" w:type="dxa"/>
            <w:vMerge/>
            <w:tcBorders>
              <w:left w:val="single" w:sz="6" w:space="0" w:color="000000"/>
              <w:bottom w:val="single" w:sz="6" w:space="0" w:color="000000"/>
              <w:right w:val="single" w:sz="6" w:space="0" w:color="000000"/>
            </w:tcBorders>
          </w:tcPr>
          <w:p w:rsidR="00A5615F" w:rsidRDefault="00A5615F">
            <w:pPr>
              <w:widowControl w:val="0"/>
            </w:pPr>
          </w:p>
        </w:tc>
        <w:tc>
          <w:tcPr>
            <w:tcW w:w="149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Всего </w:t>
            </w:r>
          </w:p>
          <w:p w:rsidR="00A5615F" w:rsidRDefault="00A5615F">
            <w:pPr>
              <w:widowControl w:val="0"/>
              <w:spacing w:after="0"/>
              <w:ind w:left="135"/>
            </w:pPr>
          </w:p>
        </w:tc>
        <w:tc>
          <w:tcPr>
            <w:tcW w:w="254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Контрольные работы </w:t>
            </w:r>
          </w:p>
          <w:p w:rsidR="00A5615F" w:rsidRDefault="00A5615F">
            <w:pPr>
              <w:widowControl w:val="0"/>
              <w:spacing w:after="0"/>
              <w:ind w:left="135"/>
            </w:pPr>
          </w:p>
        </w:tc>
        <w:tc>
          <w:tcPr>
            <w:tcW w:w="265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Практические работы </w:t>
            </w:r>
          </w:p>
          <w:p w:rsidR="00A5615F" w:rsidRDefault="00A5615F">
            <w:pPr>
              <w:widowControl w:val="0"/>
              <w:spacing w:after="0"/>
              <w:ind w:left="135"/>
            </w:pPr>
          </w:p>
        </w:tc>
        <w:tc>
          <w:tcPr>
            <w:tcW w:w="4052" w:type="dxa"/>
            <w:vMerge/>
            <w:tcBorders>
              <w:left w:val="single" w:sz="6" w:space="0" w:color="000000"/>
              <w:bottom w:val="single" w:sz="6" w:space="0" w:color="000000"/>
              <w:right w:val="single" w:sz="6" w:space="0" w:color="000000"/>
            </w:tcBorders>
          </w:tcPr>
          <w:p w:rsidR="00A5615F" w:rsidRDefault="00A5615F">
            <w:pPr>
              <w:widowControl w:val="0"/>
            </w:pPr>
          </w:p>
        </w:tc>
      </w:tr>
      <w:tr w:rsidR="00A5615F">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A5615F" w:rsidRPr="005D1B85">
        <w:trPr>
          <w:trHeight w:val="144"/>
        </w:trPr>
        <w:tc>
          <w:tcPr>
            <w:tcW w:w="76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1.1</w:t>
            </w:r>
          </w:p>
        </w:tc>
        <w:tc>
          <w:tcPr>
            <w:tcW w:w="208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Гидросфера — водная оболочка Земли</w:t>
            </w:r>
          </w:p>
        </w:tc>
        <w:tc>
          <w:tcPr>
            <w:tcW w:w="149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9 </w:t>
            </w:r>
          </w:p>
        </w:tc>
        <w:tc>
          <w:tcPr>
            <w:tcW w:w="254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65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1.5 </w:t>
            </w:r>
          </w:p>
        </w:tc>
        <w:tc>
          <w:tcPr>
            <w:tcW w:w="405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414</w:t>
              </w:r>
              <w:r>
                <w:rPr>
                  <w:rFonts w:ascii="Times New Roman" w:hAnsi="Times New Roman"/>
                  <w:color w:val="0000FF"/>
                  <w:u w:val="single"/>
                </w:rPr>
                <w:t>f</w:t>
              </w:r>
              <w:r w:rsidRPr="001F348C">
                <w:rPr>
                  <w:rFonts w:ascii="Times New Roman" w:hAnsi="Times New Roman"/>
                  <w:color w:val="0000FF"/>
                  <w:u w:val="single"/>
                  <w:lang w:val="ru-RU"/>
                </w:rPr>
                <w:t>38</w:t>
              </w:r>
            </w:hyperlink>
          </w:p>
        </w:tc>
      </w:tr>
      <w:tr w:rsidR="00A5615F" w:rsidRPr="005D1B85">
        <w:trPr>
          <w:trHeight w:val="144"/>
        </w:trPr>
        <w:tc>
          <w:tcPr>
            <w:tcW w:w="76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1.2</w:t>
            </w:r>
          </w:p>
        </w:tc>
        <w:tc>
          <w:tcPr>
            <w:tcW w:w="208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 xml:space="preserve">Атмосфера — воздушная оболочка </w:t>
            </w:r>
          </w:p>
        </w:tc>
        <w:tc>
          <w:tcPr>
            <w:tcW w:w="149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11 </w:t>
            </w:r>
          </w:p>
        </w:tc>
        <w:tc>
          <w:tcPr>
            <w:tcW w:w="254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65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405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414</w:t>
              </w:r>
              <w:r>
                <w:rPr>
                  <w:rFonts w:ascii="Times New Roman" w:hAnsi="Times New Roman"/>
                  <w:color w:val="0000FF"/>
                  <w:u w:val="single"/>
                </w:rPr>
                <w:t>f</w:t>
              </w:r>
              <w:r w:rsidRPr="001F348C">
                <w:rPr>
                  <w:rFonts w:ascii="Times New Roman" w:hAnsi="Times New Roman"/>
                  <w:color w:val="0000FF"/>
                  <w:u w:val="single"/>
                  <w:lang w:val="ru-RU"/>
                </w:rPr>
                <w:t>38</w:t>
              </w:r>
            </w:hyperlink>
          </w:p>
        </w:tc>
      </w:tr>
      <w:tr w:rsidR="00A5615F" w:rsidRPr="005D1B85">
        <w:trPr>
          <w:trHeight w:val="144"/>
        </w:trPr>
        <w:tc>
          <w:tcPr>
            <w:tcW w:w="76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1.3</w:t>
            </w:r>
          </w:p>
        </w:tc>
        <w:tc>
          <w:tcPr>
            <w:tcW w:w="208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Биосфера — оболочка жизни</w:t>
            </w:r>
          </w:p>
        </w:tc>
        <w:tc>
          <w:tcPr>
            <w:tcW w:w="149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5 </w:t>
            </w:r>
          </w:p>
        </w:tc>
        <w:tc>
          <w:tcPr>
            <w:tcW w:w="254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65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405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414</w:t>
              </w:r>
              <w:r>
                <w:rPr>
                  <w:rFonts w:ascii="Times New Roman" w:hAnsi="Times New Roman"/>
                  <w:color w:val="0000FF"/>
                  <w:u w:val="single"/>
                </w:rPr>
                <w:t>f</w:t>
              </w:r>
              <w:r w:rsidRPr="001F348C">
                <w:rPr>
                  <w:rFonts w:ascii="Times New Roman" w:hAnsi="Times New Roman"/>
                  <w:color w:val="0000FF"/>
                  <w:u w:val="single"/>
                  <w:lang w:val="ru-RU"/>
                </w:rPr>
                <w:t>38</w:t>
              </w:r>
            </w:hyperlink>
          </w:p>
        </w:tc>
      </w:tr>
      <w:tr w:rsidR="00A5615F">
        <w:trPr>
          <w:trHeight w:val="144"/>
        </w:trPr>
        <w:tc>
          <w:tcPr>
            <w:tcW w:w="2849"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25 </w:t>
            </w:r>
          </w:p>
        </w:tc>
        <w:tc>
          <w:tcPr>
            <w:tcW w:w="9252"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r w:rsidR="00A5615F" w:rsidRPr="005D1B85">
        <w:trPr>
          <w:trHeight w:val="144"/>
        </w:trPr>
        <w:tc>
          <w:tcPr>
            <w:tcW w:w="2849"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Заключение. Природно-территориальные комплексы</w:t>
            </w:r>
          </w:p>
        </w:tc>
        <w:tc>
          <w:tcPr>
            <w:tcW w:w="149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4 </w:t>
            </w:r>
          </w:p>
        </w:tc>
        <w:tc>
          <w:tcPr>
            <w:tcW w:w="254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65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405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414</w:t>
              </w:r>
              <w:r>
                <w:rPr>
                  <w:rFonts w:ascii="Times New Roman" w:hAnsi="Times New Roman"/>
                  <w:color w:val="0000FF"/>
                  <w:u w:val="single"/>
                </w:rPr>
                <w:t>f</w:t>
              </w:r>
              <w:r w:rsidRPr="001F348C">
                <w:rPr>
                  <w:rFonts w:ascii="Times New Roman" w:hAnsi="Times New Roman"/>
                  <w:color w:val="0000FF"/>
                  <w:u w:val="single"/>
                  <w:lang w:val="ru-RU"/>
                </w:rPr>
                <w:t>38</w:t>
              </w:r>
            </w:hyperlink>
          </w:p>
        </w:tc>
      </w:tr>
      <w:tr w:rsidR="00A5615F" w:rsidRPr="005D1B85">
        <w:trPr>
          <w:trHeight w:val="144"/>
        </w:trPr>
        <w:tc>
          <w:tcPr>
            <w:tcW w:w="2849"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Резервное время</w:t>
            </w:r>
          </w:p>
        </w:tc>
        <w:tc>
          <w:tcPr>
            <w:tcW w:w="149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5 </w:t>
            </w:r>
          </w:p>
        </w:tc>
        <w:tc>
          <w:tcPr>
            <w:tcW w:w="254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65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405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414</w:t>
              </w:r>
              <w:r>
                <w:rPr>
                  <w:rFonts w:ascii="Times New Roman" w:hAnsi="Times New Roman"/>
                  <w:color w:val="0000FF"/>
                  <w:u w:val="single"/>
                </w:rPr>
                <w:t>f</w:t>
              </w:r>
              <w:r w:rsidRPr="001F348C">
                <w:rPr>
                  <w:rFonts w:ascii="Times New Roman" w:hAnsi="Times New Roman"/>
                  <w:color w:val="0000FF"/>
                  <w:u w:val="single"/>
                  <w:lang w:val="ru-RU"/>
                </w:rPr>
                <w:t>38</w:t>
              </w:r>
            </w:hyperlink>
          </w:p>
        </w:tc>
      </w:tr>
      <w:tr w:rsidR="00A5615F">
        <w:trPr>
          <w:trHeight w:val="144"/>
        </w:trPr>
        <w:tc>
          <w:tcPr>
            <w:tcW w:w="2849" w:type="dxa"/>
            <w:gridSpan w:val="2"/>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54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65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3.5 </w:t>
            </w:r>
          </w:p>
        </w:tc>
        <w:tc>
          <w:tcPr>
            <w:tcW w:w="405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bl>
    <w:p w:rsidR="00A5615F" w:rsidRDefault="00A5615F">
      <w:pPr>
        <w:sectPr w:rsidR="00A5615F">
          <w:pgSz w:w="16383" w:h="11906" w:orient="landscape"/>
          <w:pgMar w:top="1440" w:right="1440" w:bottom="1440" w:left="1440" w:header="0" w:footer="0" w:gutter="0"/>
          <w:cols w:space="720"/>
          <w:formProt w:val="0"/>
          <w:docGrid w:linePitch="100" w:charSpace="4096"/>
        </w:sectPr>
      </w:pPr>
    </w:p>
    <w:p w:rsidR="00A5615F" w:rsidRDefault="001F348C">
      <w:pPr>
        <w:spacing w:after="0"/>
        <w:ind w:left="120"/>
      </w:pPr>
      <w:r>
        <w:rPr>
          <w:rFonts w:ascii="Times New Roman" w:hAnsi="Times New Roman"/>
          <w:b/>
          <w:color w:val="000000"/>
          <w:sz w:val="28"/>
        </w:rPr>
        <w:lastRenderedPageBreak/>
        <w:t xml:space="preserve"> 7 КЛАСС </w:t>
      </w:r>
    </w:p>
    <w:tbl>
      <w:tblPr>
        <w:tblW w:w="13594" w:type="dxa"/>
        <w:tblInd w:w="-8" w:type="dxa"/>
        <w:tblLayout w:type="fixed"/>
        <w:tblCellMar>
          <w:top w:w="50" w:type="dxa"/>
          <w:left w:w="100" w:type="dxa"/>
        </w:tblCellMar>
        <w:tblLook w:val="04A0" w:firstRow="1" w:lastRow="0" w:firstColumn="1" w:lastColumn="0" w:noHBand="0" w:noVBand="1"/>
      </w:tblPr>
      <w:tblGrid>
        <w:gridCol w:w="744"/>
        <w:gridCol w:w="2399"/>
        <w:gridCol w:w="1445"/>
        <w:gridCol w:w="2484"/>
        <w:gridCol w:w="2606"/>
        <w:gridCol w:w="3916"/>
      </w:tblGrid>
      <w:tr w:rsidR="00A5615F">
        <w:trPr>
          <w:trHeight w:val="144"/>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 п/п </w:t>
            </w:r>
          </w:p>
          <w:p w:rsidR="00A5615F" w:rsidRDefault="00A5615F">
            <w:pPr>
              <w:widowControl w:val="0"/>
              <w:spacing w:after="0"/>
              <w:ind w:left="135"/>
            </w:pPr>
          </w:p>
        </w:tc>
        <w:tc>
          <w:tcPr>
            <w:tcW w:w="2399"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Наименование разделов и тем программы </w:t>
            </w:r>
          </w:p>
          <w:p w:rsidR="00A5615F" w:rsidRDefault="00A5615F">
            <w:pPr>
              <w:widowControl w:val="0"/>
              <w:spacing w:after="0"/>
              <w:ind w:left="135"/>
            </w:pPr>
          </w:p>
        </w:tc>
        <w:tc>
          <w:tcPr>
            <w:tcW w:w="6535"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b/>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A5615F" w:rsidRDefault="00A5615F">
            <w:pPr>
              <w:widowControl w:val="0"/>
              <w:spacing w:after="0"/>
              <w:ind w:left="135"/>
            </w:pPr>
          </w:p>
        </w:tc>
      </w:tr>
      <w:tr w:rsidR="00A5615F">
        <w:trPr>
          <w:trHeight w:val="144"/>
        </w:trPr>
        <w:tc>
          <w:tcPr>
            <w:tcW w:w="743" w:type="dxa"/>
            <w:vMerge/>
            <w:tcBorders>
              <w:left w:val="single" w:sz="6" w:space="0" w:color="000000"/>
              <w:bottom w:val="single" w:sz="6" w:space="0" w:color="000000"/>
              <w:right w:val="single" w:sz="6" w:space="0" w:color="000000"/>
            </w:tcBorders>
          </w:tcPr>
          <w:p w:rsidR="00A5615F" w:rsidRDefault="00A5615F">
            <w:pPr>
              <w:widowControl w:val="0"/>
            </w:pPr>
          </w:p>
        </w:tc>
        <w:tc>
          <w:tcPr>
            <w:tcW w:w="2399" w:type="dxa"/>
            <w:vMerge/>
            <w:tcBorders>
              <w:left w:val="single" w:sz="6" w:space="0" w:color="000000"/>
              <w:bottom w:val="single" w:sz="6" w:space="0" w:color="000000"/>
              <w:right w:val="single" w:sz="6" w:space="0" w:color="000000"/>
            </w:tcBorders>
          </w:tcPr>
          <w:p w:rsidR="00A5615F" w:rsidRDefault="00A5615F">
            <w:pPr>
              <w:widowControl w:val="0"/>
            </w:pP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Всего </w:t>
            </w:r>
          </w:p>
          <w:p w:rsidR="00A5615F" w:rsidRDefault="00A5615F">
            <w:pPr>
              <w:widowControl w:val="0"/>
              <w:spacing w:after="0"/>
              <w:ind w:left="135"/>
            </w:pP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Контрольные работы </w:t>
            </w:r>
          </w:p>
          <w:p w:rsidR="00A5615F" w:rsidRDefault="00A5615F">
            <w:pPr>
              <w:widowControl w:val="0"/>
              <w:spacing w:after="0"/>
              <w:ind w:left="135"/>
            </w:pP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Практические работы </w:t>
            </w:r>
          </w:p>
          <w:p w:rsidR="00A5615F" w:rsidRDefault="00A5615F">
            <w:pPr>
              <w:widowControl w:val="0"/>
              <w:spacing w:after="0"/>
              <w:ind w:left="135"/>
            </w:pPr>
          </w:p>
        </w:tc>
        <w:tc>
          <w:tcPr>
            <w:tcW w:w="3916" w:type="dxa"/>
            <w:vMerge/>
            <w:tcBorders>
              <w:left w:val="single" w:sz="6" w:space="0" w:color="000000"/>
              <w:bottom w:val="single" w:sz="6" w:space="0" w:color="000000"/>
              <w:right w:val="single" w:sz="6" w:space="0" w:color="000000"/>
            </w:tcBorders>
          </w:tcPr>
          <w:p w:rsidR="00A5615F" w:rsidRDefault="00A5615F">
            <w:pPr>
              <w:widowControl w:val="0"/>
            </w:pPr>
          </w:p>
        </w:tc>
      </w:tr>
      <w:tr w:rsidR="00A5615F" w:rsidRPr="005D1B85">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b/>
                <w:color w:val="000000"/>
                <w:sz w:val="24"/>
                <w:lang w:val="ru-RU"/>
              </w:rPr>
              <w:t>Раздел 1.</w:t>
            </w:r>
            <w:r w:rsidRPr="001F348C">
              <w:rPr>
                <w:rFonts w:ascii="Times New Roman" w:hAnsi="Times New Roman"/>
                <w:color w:val="000000"/>
                <w:sz w:val="24"/>
                <w:lang w:val="ru-RU"/>
              </w:rPr>
              <w:t xml:space="preserve"> </w:t>
            </w:r>
            <w:r w:rsidRPr="001F348C">
              <w:rPr>
                <w:rFonts w:ascii="Times New Roman" w:hAnsi="Times New Roman"/>
                <w:b/>
                <w:color w:val="000000"/>
                <w:sz w:val="24"/>
                <w:lang w:val="ru-RU"/>
              </w:rPr>
              <w:t>Главные закономерности природы Земли</w:t>
            </w:r>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1.1</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Географическая оболочка</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416</w:t>
              </w:r>
              <w:r>
                <w:rPr>
                  <w:rFonts w:ascii="Times New Roman" w:hAnsi="Times New Roman"/>
                  <w:color w:val="0000FF"/>
                  <w:u w:val="single"/>
                </w:rPr>
                <w:t>c</w:t>
              </w:r>
              <w:r w:rsidRPr="001F348C">
                <w:rPr>
                  <w:rFonts w:ascii="Times New Roman" w:hAnsi="Times New Roman"/>
                  <w:color w:val="0000FF"/>
                  <w:u w:val="single"/>
                  <w:lang w:val="ru-RU"/>
                </w:rPr>
                <w:t>48</w:t>
              </w:r>
            </w:hyperlink>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1.2</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Литосфера и рельеф Земли</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6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416</w:t>
              </w:r>
              <w:r>
                <w:rPr>
                  <w:rFonts w:ascii="Times New Roman" w:hAnsi="Times New Roman"/>
                  <w:color w:val="0000FF"/>
                  <w:u w:val="single"/>
                </w:rPr>
                <w:t>c</w:t>
              </w:r>
              <w:r w:rsidRPr="001F348C">
                <w:rPr>
                  <w:rFonts w:ascii="Times New Roman" w:hAnsi="Times New Roman"/>
                  <w:color w:val="0000FF"/>
                  <w:u w:val="single"/>
                  <w:lang w:val="ru-RU"/>
                </w:rPr>
                <w:t>48</w:t>
              </w:r>
            </w:hyperlink>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1.3</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Атмосфера и климаты Земли</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6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416</w:t>
              </w:r>
              <w:r>
                <w:rPr>
                  <w:rFonts w:ascii="Times New Roman" w:hAnsi="Times New Roman"/>
                  <w:color w:val="0000FF"/>
                  <w:u w:val="single"/>
                </w:rPr>
                <w:t>c</w:t>
              </w:r>
              <w:r w:rsidRPr="001F348C">
                <w:rPr>
                  <w:rFonts w:ascii="Times New Roman" w:hAnsi="Times New Roman"/>
                  <w:color w:val="0000FF"/>
                  <w:u w:val="single"/>
                  <w:lang w:val="ru-RU"/>
                </w:rPr>
                <w:t>48</w:t>
              </w:r>
            </w:hyperlink>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1.4</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Мировой океан — основная часть гидросферы</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6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416</w:t>
              </w:r>
              <w:r>
                <w:rPr>
                  <w:rFonts w:ascii="Times New Roman" w:hAnsi="Times New Roman"/>
                  <w:color w:val="0000FF"/>
                  <w:u w:val="single"/>
                </w:rPr>
                <w:t>c</w:t>
              </w:r>
              <w:r w:rsidRPr="001F348C">
                <w:rPr>
                  <w:rFonts w:ascii="Times New Roman" w:hAnsi="Times New Roman"/>
                  <w:color w:val="0000FF"/>
                  <w:u w:val="single"/>
                  <w:lang w:val="ru-RU"/>
                </w:rPr>
                <w:t>48</w:t>
              </w:r>
            </w:hyperlink>
          </w:p>
        </w:tc>
      </w:tr>
      <w:tr w:rsidR="00A5615F">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20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r w:rsidR="00A5615F">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2.1</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Численность населения</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416</w:t>
              </w:r>
              <w:r>
                <w:rPr>
                  <w:rFonts w:ascii="Times New Roman" w:hAnsi="Times New Roman"/>
                  <w:color w:val="0000FF"/>
                  <w:u w:val="single"/>
                </w:rPr>
                <w:t>c</w:t>
              </w:r>
              <w:r w:rsidRPr="001F348C">
                <w:rPr>
                  <w:rFonts w:ascii="Times New Roman" w:hAnsi="Times New Roman"/>
                  <w:color w:val="0000FF"/>
                  <w:u w:val="single"/>
                  <w:lang w:val="ru-RU"/>
                </w:rPr>
                <w:t>48</w:t>
              </w:r>
            </w:hyperlink>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2.2</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Страны и народы мира</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4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416</w:t>
              </w:r>
              <w:r>
                <w:rPr>
                  <w:rFonts w:ascii="Times New Roman" w:hAnsi="Times New Roman"/>
                  <w:color w:val="0000FF"/>
                  <w:u w:val="single"/>
                </w:rPr>
                <w:t>c</w:t>
              </w:r>
              <w:r w:rsidRPr="001F348C">
                <w:rPr>
                  <w:rFonts w:ascii="Times New Roman" w:hAnsi="Times New Roman"/>
                  <w:color w:val="0000FF"/>
                  <w:u w:val="single"/>
                  <w:lang w:val="ru-RU"/>
                </w:rPr>
                <w:t>48</w:t>
              </w:r>
            </w:hyperlink>
          </w:p>
        </w:tc>
      </w:tr>
      <w:tr w:rsidR="00A5615F">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7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r w:rsidR="00A5615F">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3.1</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Южные материки</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16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4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416</w:t>
              </w:r>
              <w:r>
                <w:rPr>
                  <w:rFonts w:ascii="Times New Roman" w:hAnsi="Times New Roman"/>
                  <w:color w:val="0000FF"/>
                  <w:u w:val="single"/>
                </w:rPr>
                <w:t>c</w:t>
              </w:r>
              <w:r w:rsidRPr="001F348C">
                <w:rPr>
                  <w:rFonts w:ascii="Times New Roman" w:hAnsi="Times New Roman"/>
                  <w:color w:val="0000FF"/>
                  <w:u w:val="single"/>
                  <w:lang w:val="ru-RU"/>
                </w:rPr>
                <w:t>48</w:t>
              </w:r>
            </w:hyperlink>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3.2</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Северные материки</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17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416</w:t>
              </w:r>
              <w:r>
                <w:rPr>
                  <w:rFonts w:ascii="Times New Roman" w:hAnsi="Times New Roman"/>
                  <w:color w:val="0000FF"/>
                  <w:u w:val="single"/>
                </w:rPr>
                <w:t>c</w:t>
              </w:r>
              <w:r w:rsidRPr="001F348C">
                <w:rPr>
                  <w:rFonts w:ascii="Times New Roman" w:hAnsi="Times New Roman"/>
                  <w:color w:val="0000FF"/>
                  <w:u w:val="single"/>
                  <w:lang w:val="ru-RU"/>
                </w:rPr>
                <w:t>48</w:t>
              </w:r>
            </w:hyperlink>
          </w:p>
        </w:tc>
      </w:tr>
      <w:tr w:rsidR="00A5615F" w:rsidRPr="005D1B85">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3.3</w:t>
            </w:r>
          </w:p>
        </w:tc>
        <w:tc>
          <w:tcPr>
            <w:tcW w:w="239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Взаимодействие природы и общества</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416</w:t>
              </w:r>
              <w:r>
                <w:rPr>
                  <w:rFonts w:ascii="Times New Roman" w:hAnsi="Times New Roman"/>
                  <w:color w:val="0000FF"/>
                  <w:u w:val="single"/>
                </w:rPr>
                <w:t>c</w:t>
              </w:r>
              <w:r w:rsidRPr="001F348C">
                <w:rPr>
                  <w:rFonts w:ascii="Times New Roman" w:hAnsi="Times New Roman"/>
                  <w:color w:val="0000FF"/>
                  <w:u w:val="single"/>
                  <w:lang w:val="ru-RU"/>
                </w:rPr>
                <w:t>48</w:t>
              </w:r>
            </w:hyperlink>
          </w:p>
        </w:tc>
      </w:tr>
      <w:tr w:rsidR="00A5615F">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36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r w:rsidR="00A5615F" w:rsidRPr="005D1B85">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Резервное время</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5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 </w:t>
            </w: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416</w:t>
              </w:r>
              <w:r>
                <w:rPr>
                  <w:rFonts w:ascii="Times New Roman" w:hAnsi="Times New Roman"/>
                  <w:color w:val="0000FF"/>
                  <w:u w:val="single"/>
                </w:rPr>
                <w:t>c</w:t>
              </w:r>
              <w:r w:rsidRPr="001F348C">
                <w:rPr>
                  <w:rFonts w:ascii="Times New Roman" w:hAnsi="Times New Roman"/>
                  <w:color w:val="0000FF"/>
                  <w:u w:val="single"/>
                  <w:lang w:val="ru-RU"/>
                </w:rPr>
                <w:t>48</w:t>
              </w:r>
            </w:hyperlink>
          </w:p>
        </w:tc>
      </w:tr>
      <w:tr w:rsidR="00A5615F">
        <w:trPr>
          <w:trHeight w:val="144"/>
        </w:trPr>
        <w:tc>
          <w:tcPr>
            <w:tcW w:w="3142" w:type="dxa"/>
            <w:gridSpan w:val="2"/>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ОБЩЕЕ КОЛИЧЕСТВО ЧАСОВ ПО ПРОГРАММЕ</w:t>
            </w:r>
          </w:p>
        </w:tc>
        <w:tc>
          <w:tcPr>
            <w:tcW w:w="1445"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60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12 </w:t>
            </w:r>
          </w:p>
        </w:tc>
        <w:tc>
          <w:tcPr>
            <w:tcW w:w="3916"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bl>
    <w:p w:rsidR="00A5615F" w:rsidRDefault="00A5615F">
      <w:pPr>
        <w:sectPr w:rsidR="00A5615F">
          <w:pgSz w:w="16383" w:h="11906" w:orient="landscape"/>
          <w:pgMar w:top="1440" w:right="1440" w:bottom="1440" w:left="1440" w:header="0" w:footer="0" w:gutter="0"/>
          <w:cols w:space="720"/>
          <w:formProt w:val="0"/>
          <w:docGrid w:linePitch="100" w:charSpace="4096"/>
        </w:sectPr>
      </w:pPr>
    </w:p>
    <w:p w:rsidR="00A5615F" w:rsidRDefault="001F348C">
      <w:pPr>
        <w:spacing w:after="0"/>
        <w:ind w:left="120"/>
      </w:pPr>
      <w:r>
        <w:rPr>
          <w:rFonts w:ascii="Times New Roman" w:hAnsi="Times New Roman"/>
          <w:b/>
          <w:color w:val="000000"/>
          <w:sz w:val="28"/>
        </w:rPr>
        <w:lastRenderedPageBreak/>
        <w:t xml:space="preserve"> 8 КЛАСС </w:t>
      </w:r>
    </w:p>
    <w:tbl>
      <w:tblPr>
        <w:tblW w:w="13594" w:type="dxa"/>
        <w:tblInd w:w="-8" w:type="dxa"/>
        <w:tblLayout w:type="fixed"/>
        <w:tblCellMar>
          <w:top w:w="50" w:type="dxa"/>
          <w:left w:w="100" w:type="dxa"/>
        </w:tblCellMar>
        <w:tblLook w:val="04A0" w:firstRow="1" w:lastRow="0" w:firstColumn="1" w:lastColumn="0" w:noHBand="0" w:noVBand="1"/>
      </w:tblPr>
      <w:tblGrid>
        <w:gridCol w:w="650"/>
        <w:gridCol w:w="3521"/>
        <w:gridCol w:w="1274"/>
        <w:gridCol w:w="2288"/>
        <w:gridCol w:w="2421"/>
        <w:gridCol w:w="3440"/>
      </w:tblGrid>
      <w:tr w:rsidR="00A5615F">
        <w:trPr>
          <w:trHeight w:val="144"/>
        </w:trPr>
        <w:tc>
          <w:tcPr>
            <w:tcW w:w="649"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 п/п </w:t>
            </w:r>
          </w:p>
          <w:p w:rsidR="00A5615F" w:rsidRDefault="00A5615F">
            <w:pPr>
              <w:widowControl w:val="0"/>
              <w:spacing w:after="0"/>
              <w:ind w:left="135"/>
            </w:pPr>
          </w:p>
        </w:tc>
        <w:tc>
          <w:tcPr>
            <w:tcW w:w="3521"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Наименование разделов и тем программы </w:t>
            </w:r>
          </w:p>
          <w:p w:rsidR="00A5615F" w:rsidRDefault="00A5615F">
            <w:pPr>
              <w:widowControl w:val="0"/>
              <w:spacing w:after="0"/>
              <w:ind w:left="135"/>
            </w:pPr>
          </w:p>
        </w:tc>
        <w:tc>
          <w:tcPr>
            <w:tcW w:w="5983"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b/>
                <w:color w:val="000000"/>
                <w:sz w:val="24"/>
              </w:rPr>
              <w:t>Количество часов</w:t>
            </w:r>
          </w:p>
        </w:tc>
        <w:tc>
          <w:tcPr>
            <w:tcW w:w="3440"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A5615F" w:rsidRDefault="00A5615F">
            <w:pPr>
              <w:widowControl w:val="0"/>
              <w:spacing w:after="0"/>
              <w:ind w:left="135"/>
            </w:pPr>
          </w:p>
        </w:tc>
      </w:tr>
      <w:tr w:rsidR="00A5615F">
        <w:trPr>
          <w:trHeight w:val="144"/>
        </w:trPr>
        <w:tc>
          <w:tcPr>
            <w:tcW w:w="649" w:type="dxa"/>
            <w:vMerge/>
            <w:tcBorders>
              <w:left w:val="single" w:sz="6" w:space="0" w:color="000000"/>
              <w:bottom w:val="single" w:sz="6" w:space="0" w:color="000000"/>
              <w:right w:val="single" w:sz="6" w:space="0" w:color="000000"/>
            </w:tcBorders>
          </w:tcPr>
          <w:p w:rsidR="00A5615F" w:rsidRDefault="00A5615F">
            <w:pPr>
              <w:widowControl w:val="0"/>
            </w:pPr>
          </w:p>
        </w:tc>
        <w:tc>
          <w:tcPr>
            <w:tcW w:w="3521" w:type="dxa"/>
            <w:vMerge/>
            <w:tcBorders>
              <w:left w:val="single" w:sz="6" w:space="0" w:color="000000"/>
              <w:bottom w:val="single" w:sz="6" w:space="0" w:color="000000"/>
              <w:right w:val="single" w:sz="6" w:space="0" w:color="000000"/>
            </w:tcBorders>
          </w:tcPr>
          <w:p w:rsidR="00A5615F" w:rsidRDefault="00A5615F">
            <w:pPr>
              <w:widowControl w:val="0"/>
            </w:pP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Всего </w:t>
            </w:r>
          </w:p>
          <w:p w:rsidR="00A5615F" w:rsidRDefault="00A5615F">
            <w:pPr>
              <w:widowControl w:val="0"/>
              <w:spacing w:after="0"/>
              <w:ind w:left="135"/>
            </w:pP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Контрольные работы </w:t>
            </w:r>
          </w:p>
          <w:p w:rsidR="00A5615F" w:rsidRDefault="00A5615F">
            <w:pPr>
              <w:widowControl w:val="0"/>
              <w:spacing w:after="0"/>
              <w:ind w:left="135"/>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Практические работы </w:t>
            </w:r>
          </w:p>
          <w:p w:rsidR="00A5615F" w:rsidRDefault="00A5615F">
            <w:pPr>
              <w:widowControl w:val="0"/>
              <w:spacing w:after="0"/>
              <w:ind w:left="135"/>
            </w:pPr>
          </w:p>
        </w:tc>
        <w:tc>
          <w:tcPr>
            <w:tcW w:w="3440" w:type="dxa"/>
            <w:vMerge/>
            <w:tcBorders>
              <w:left w:val="single" w:sz="6" w:space="0" w:color="000000"/>
              <w:bottom w:val="single" w:sz="6" w:space="0" w:color="000000"/>
              <w:right w:val="single" w:sz="6" w:space="0" w:color="000000"/>
            </w:tcBorders>
          </w:tcPr>
          <w:p w:rsidR="00A5615F" w:rsidRDefault="00A5615F">
            <w:pPr>
              <w:widowControl w:val="0"/>
            </w:pPr>
          </w:p>
        </w:tc>
      </w:tr>
      <w:tr w:rsidR="00A5615F">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1.1</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История формирования и освоения территории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1.2</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Географическое положение и границы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1.3</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Время на территории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1.4</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trPr>
          <w:trHeight w:val="144"/>
        </w:trPr>
        <w:tc>
          <w:tcPr>
            <w:tcW w:w="4170"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11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r w:rsidR="00A5615F">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2.1</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Природные условия и ресурсы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2.2</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Геологическое строение, рельеф и полезные ископаемые</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1.5 </w:t>
            </w: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2.3</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Климат и климатические условия</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7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1.5 </w:t>
            </w: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2.4</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Моря России. Внутренние воды и водные ресурсы</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6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2.5</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Природнохозяйственные зоны</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15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trPr>
          <w:trHeight w:val="144"/>
        </w:trPr>
        <w:tc>
          <w:tcPr>
            <w:tcW w:w="4170"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40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r w:rsidR="00A5615F">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3.1</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Численность населения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3.2</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Территориальные особенности размещения населения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3.3</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Народы и религии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3.4</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Половой и возрастной состав населения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rsidRPr="005D1B85">
        <w:trPr>
          <w:trHeight w:val="144"/>
        </w:trPr>
        <w:tc>
          <w:tcPr>
            <w:tcW w:w="64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3.5</w:t>
            </w:r>
          </w:p>
        </w:tc>
        <w:tc>
          <w:tcPr>
            <w:tcW w:w="35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Человеческий капитал</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trPr>
          <w:trHeight w:val="144"/>
        </w:trPr>
        <w:tc>
          <w:tcPr>
            <w:tcW w:w="4170"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11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r w:rsidR="00A5615F" w:rsidRPr="005D1B85">
        <w:trPr>
          <w:trHeight w:val="144"/>
        </w:trPr>
        <w:tc>
          <w:tcPr>
            <w:tcW w:w="4170"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Резервное время</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6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 </w:t>
            </w: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418</w:t>
              </w:r>
              <w:r>
                <w:rPr>
                  <w:rFonts w:ascii="Times New Roman" w:hAnsi="Times New Roman"/>
                  <w:color w:val="0000FF"/>
                  <w:u w:val="single"/>
                </w:rPr>
                <w:t>d</w:t>
              </w:r>
              <w:r w:rsidRPr="001F348C">
                <w:rPr>
                  <w:rFonts w:ascii="Times New Roman" w:hAnsi="Times New Roman"/>
                  <w:color w:val="0000FF"/>
                  <w:u w:val="single"/>
                  <w:lang w:val="ru-RU"/>
                </w:rPr>
                <w:t>72</w:t>
              </w:r>
            </w:hyperlink>
          </w:p>
        </w:tc>
      </w:tr>
      <w:tr w:rsidR="00A5615F">
        <w:trPr>
          <w:trHeight w:val="144"/>
        </w:trPr>
        <w:tc>
          <w:tcPr>
            <w:tcW w:w="4170" w:type="dxa"/>
            <w:gridSpan w:val="2"/>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ОБЩЕЕ КОЛИЧЕСТВО ЧАСОВ ПО ПРОГРАММЕ</w:t>
            </w:r>
          </w:p>
        </w:tc>
        <w:tc>
          <w:tcPr>
            <w:tcW w:w="127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8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 </w:t>
            </w:r>
          </w:p>
        </w:tc>
        <w:tc>
          <w:tcPr>
            <w:tcW w:w="242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10.5 </w:t>
            </w:r>
          </w:p>
        </w:tc>
        <w:tc>
          <w:tcPr>
            <w:tcW w:w="344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bl>
    <w:p w:rsidR="00A5615F" w:rsidRDefault="00A5615F">
      <w:pPr>
        <w:sectPr w:rsidR="00A5615F">
          <w:pgSz w:w="16383" w:h="11906" w:orient="landscape"/>
          <w:pgMar w:top="1440" w:right="1440" w:bottom="1440" w:left="1440" w:header="0" w:footer="0" w:gutter="0"/>
          <w:cols w:space="720"/>
          <w:formProt w:val="0"/>
          <w:docGrid w:linePitch="100" w:charSpace="4096"/>
        </w:sectPr>
      </w:pPr>
    </w:p>
    <w:p w:rsidR="00A5615F" w:rsidRDefault="001F348C">
      <w:pPr>
        <w:spacing w:after="0"/>
        <w:ind w:left="120"/>
      </w:pPr>
      <w:r>
        <w:rPr>
          <w:rFonts w:ascii="Times New Roman" w:hAnsi="Times New Roman"/>
          <w:b/>
          <w:color w:val="000000"/>
          <w:sz w:val="28"/>
        </w:rPr>
        <w:lastRenderedPageBreak/>
        <w:t xml:space="preserve"> 9 КЛАСС </w:t>
      </w:r>
    </w:p>
    <w:tbl>
      <w:tblPr>
        <w:tblW w:w="13594" w:type="dxa"/>
        <w:tblInd w:w="-8" w:type="dxa"/>
        <w:tblLayout w:type="fixed"/>
        <w:tblCellMar>
          <w:top w:w="50" w:type="dxa"/>
          <w:left w:w="100" w:type="dxa"/>
        </w:tblCellMar>
        <w:tblLook w:val="04A0" w:firstRow="1" w:lastRow="0" w:firstColumn="1" w:lastColumn="0" w:noHBand="0" w:noVBand="1"/>
      </w:tblPr>
      <w:tblGrid>
        <w:gridCol w:w="691"/>
        <w:gridCol w:w="3040"/>
        <w:gridCol w:w="1347"/>
        <w:gridCol w:w="2372"/>
        <w:gridCol w:w="2500"/>
        <w:gridCol w:w="3644"/>
      </w:tblGrid>
      <w:tr w:rsidR="00A5615F">
        <w:trPr>
          <w:trHeight w:val="144"/>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 п/п </w:t>
            </w:r>
          </w:p>
          <w:p w:rsidR="00A5615F" w:rsidRDefault="00A5615F">
            <w:pPr>
              <w:widowControl w:val="0"/>
              <w:spacing w:after="0"/>
              <w:ind w:left="135"/>
            </w:pP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Наименование разделов и тем программы </w:t>
            </w:r>
          </w:p>
          <w:p w:rsidR="00A5615F" w:rsidRDefault="00A5615F">
            <w:pPr>
              <w:widowControl w:val="0"/>
              <w:spacing w:after="0"/>
              <w:ind w:left="135"/>
            </w:pPr>
          </w:p>
        </w:tc>
        <w:tc>
          <w:tcPr>
            <w:tcW w:w="6219"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b/>
                <w:color w:val="000000"/>
                <w:sz w:val="24"/>
              </w:rPr>
              <w:t>Количество часов</w:t>
            </w:r>
          </w:p>
        </w:tc>
        <w:tc>
          <w:tcPr>
            <w:tcW w:w="3644"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A5615F" w:rsidRDefault="00A5615F">
            <w:pPr>
              <w:widowControl w:val="0"/>
              <w:spacing w:after="0"/>
              <w:ind w:left="135"/>
            </w:pPr>
          </w:p>
        </w:tc>
      </w:tr>
      <w:tr w:rsidR="00A5615F">
        <w:trPr>
          <w:trHeight w:val="144"/>
        </w:trPr>
        <w:tc>
          <w:tcPr>
            <w:tcW w:w="690" w:type="dxa"/>
            <w:vMerge/>
            <w:tcBorders>
              <w:left w:val="single" w:sz="6" w:space="0" w:color="000000"/>
              <w:bottom w:val="single" w:sz="6" w:space="0" w:color="000000"/>
              <w:right w:val="single" w:sz="6" w:space="0" w:color="000000"/>
            </w:tcBorders>
          </w:tcPr>
          <w:p w:rsidR="00A5615F" w:rsidRDefault="00A5615F">
            <w:pPr>
              <w:widowControl w:val="0"/>
            </w:pPr>
          </w:p>
        </w:tc>
        <w:tc>
          <w:tcPr>
            <w:tcW w:w="3040" w:type="dxa"/>
            <w:vMerge/>
            <w:tcBorders>
              <w:left w:val="single" w:sz="6" w:space="0" w:color="000000"/>
              <w:bottom w:val="single" w:sz="6" w:space="0" w:color="000000"/>
              <w:right w:val="single" w:sz="6" w:space="0" w:color="000000"/>
            </w:tcBorders>
          </w:tcPr>
          <w:p w:rsidR="00A5615F" w:rsidRDefault="00A5615F">
            <w:pPr>
              <w:widowControl w:val="0"/>
            </w:pP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Всего </w:t>
            </w:r>
          </w:p>
          <w:p w:rsidR="00A5615F" w:rsidRDefault="00A5615F">
            <w:pPr>
              <w:widowControl w:val="0"/>
              <w:spacing w:after="0"/>
              <w:ind w:left="135"/>
            </w:pP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Контрольные работы </w:t>
            </w:r>
          </w:p>
          <w:p w:rsidR="00A5615F" w:rsidRDefault="00A5615F">
            <w:pPr>
              <w:widowControl w:val="0"/>
              <w:spacing w:after="0"/>
              <w:ind w:left="135"/>
            </w:pP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Практические работы </w:t>
            </w:r>
          </w:p>
          <w:p w:rsidR="00A5615F" w:rsidRDefault="00A5615F">
            <w:pPr>
              <w:widowControl w:val="0"/>
              <w:spacing w:after="0"/>
              <w:ind w:left="135"/>
            </w:pPr>
          </w:p>
        </w:tc>
        <w:tc>
          <w:tcPr>
            <w:tcW w:w="3644" w:type="dxa"/>
            <w:vMerge/>
            <w:tcBorders>
              <w:left w:val="single" w:sz="6" w:space="0" w:color="000000"/>
              <w:bottom w:val="single" w:sz="6" w:space="0" w:color="000000"/>
              <w:right w:val="single" w:sz="6" w:space="0" w:color="000000"/>
            </w:tcBorders>
          </w:tcPr>
          <w:p w:rsidR="00A5615F" w:rsidRDefault="00A5615F">
            <w:pPr>
              <w:widowControl w:val="0"/>
            </w:pPr>
          </w:p>
        </w:tc>
      </w:tr>
      <w:tr w:rsidR="00A5615F">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A5615F" w:rsidRPr="005D1B85">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Общая характеристика хозяйства России</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w:t>
              </w:r>
              <w:r>
                <w:rPr>
                  <w:rFonts w:ascii="Times New Roman" w:hAnsi="Times New Roman"/>
                  <w:color w:val="0000FF"/>
                  <w:u w:val="single"/>
                </w:rPr>
                <w:t>b</w:t>
              </w:r>
              <w:r w:rsidRPr="001F348C">
                <w:rPr>
                  <w:rFonts w:ascii="Times New Roman" w:hAnsi="Times New Roman"/>
                  <w:color w:val="0000FF"/>
                  <w:u w:val="single"/>
                  <w:lang w:val="ru-RU"/>
                </w:rPr>
                <w:t>112</w:t>
              </w:r>
            </w:hyperlink>
          </w:p>
        </w:tc>
      </w:tr>
      <w:tr w:rsidR="00A5615F" w:rsidRPr="005D1B85">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 xml:space="preserve">Топливно-энергетический комплекс (ТЭК) </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5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w:t>
              </w:r>
              <w:r>
                <w:rPr>
                  <w:rFonts w:ascii="Times New Roman" w:hAnsi="Times New Roman"/>
                  <w:color w:val="0000FF"/>
                  <w:u w:val="single"/>
                </w:rPr>
                <w:t>b</w:t>
              </w:r>
              <w:r w:rsidRPr="001F348C">
                <w:rPr>
                  <w:rFonts w:ascii="Times New Roman" w:hAnsi="Times New Roman"/>
                  <w:color w:val="0000FF"/>
                  <w:u w:val="single"/>
                  <w:lang w:val="ru-RU"/>
                </w:rPr>
                <w:t>112</w:t>
              </w:r>
            </w:hyperlink>
          </w:p>
        </w:tc>
      </w:tr>
      <w:tr w:rsidR="00A5615F" w:rsidRPr="005D1B85">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Металлургический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w:t>
              </w:r>
              <w:r>
                <w:rPr>
                  <w:rFonts w:ascii="Times New Roman" w:hAnsi="Times New Roman"/>
                  <w:color w:val="0000FF"/>
                  <w:u w:val="single"/>
                </w:rPr>
                <w:t>b</w:t>
              </w:r>
              <w:r w:rsidRPr="001F348C">
                <w:rPr>
                  <w:rFonts w:ascii="Times New Roman" w:hAnsi="Times New Roman"/>
                  <w:color w:val="0000FF"/>
                  <w:u w:val="single"/>
                  <w:lang w:val="ru-RU"/>
                </w:rPr>
                <w:t>112</w:t>
              </w:r>
            </w:hyperlink>
          </w:p>
        </w:tc>
      </w:tr>
      <w:tr w:rsidR="00A5615F" w:rsidRPr="005D1B85">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1.4</w:t>
            </w:r>
          </w:p>
        </w:tc>
        <w:tc>
          <w:tcPr>
            <w:tcW w:w="304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Машиностроительный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w:t>
              </w:r>
              <w:r>
                <w:rPr>
                  <w:rFonts w:ascii="Times New Roman" w:hAnsi="Times New Roman"/>
                  <w:color w:val="0000FF"/>
                  <w:u w:val="single"/>
                </w:rPr>
                <w:t>b</w:t>
              </w:r>
              <w:r w:rsidRPr="001F348C">
                <w:rPr>
                  <w:rFonts w:ascii="Times New Roman" w:hAnsi="Times New Roman"/>
                  <w:color w:val="0000FF"/>
                  <w:u w:val="single"/>
                  <w:lang w:val="ru-RU"/>
                </w:rPr>
                <w:t>112</w:t>
              </w:r>
            </w:hyperlink>
          </w:p>
        </w:tc>
      </w:tr>
      <w:tr w:rsidR="00A5615F" w:rsidRPr="005D1B85">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1.5</w:t>
            </w:r>
          </w:p>
        </w:tc>
        <w:tc>
          <w:tcPr>
            <w:tcW w:w="304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Химико-лесной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4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w:t>
              </w:r>
              <w:r>
                <w:rPr>
                  <w:rFonts w:ascii="Times New Roman" w:hAnsi="Times New Roman"/>
                  <w:color w:val="0000FF"/>
                  <w:u w:val="single"/>
                </w:rPr>
                <w:t>b</w:t>
              </w:r>
              <w:r w:rsidRPr="001F348C">
                <w:rPr>
                  <w:rFonts w:ascii="Times New Roman" w:hAnsi="Times New Roman"/>
                  <w:color w:val="0000FF"/>
                  <w:u w:val="single"/>
                  <w:lang w:val="ru-RU"/>
                </w:rPr>
                <w:t>112</w:t>
              </w:r>
            </w:hyperlink>
          </w:p>
        </w:tc>
      </w:tr>
      <w:tr w:rsidR="00A5615F" w:rsidRPr="005D1B85">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1.6</w:t>
            </w:r>
          </w:p>
        </w:tc>
        <w:tc>
          <w:tcPr>
            <w:tcW w:w="304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Агропромышленный комплекс (АПК)</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4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w:t>
              </w:r>
              <w:r>
                <w:rPr>
                  <w:rFonts w:ascii="Times New Roman" w:hAnsi="Times New Roman"/>
                  <w:color w:val="0000FF"/>
                  <w:u w:val="single"/>
                </w:rPr>
                <w:t>b</w:t>
              </w:r>
              <w:r w:rsidRPr="001F348C">
                <w:rPr>
                  <w:rFonts w:ascii="Times New Roman" w:hAnsi="Times New Roman"/>
                  <w:color w:val="0000FF"/>
                  <w:u w:val="single"/>
                  <w:lang w:val="ru-RU"/>
                </w:rPr>
                <w:t>112</w:t>
              </w:r>
            </w:hyperlink>
          </w:p>
        </w:tc>
      </w:tr>
      <w:tr w:rsidR="00A5615F" w:rsidRPr="005D1B85">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1.7</w:t>
            </w:r>
          </w:p>
        </w:tc>
        <w:tc>
          <w:tcPr>
            <w:tcW w:w="304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 xml:space="preserve">Инфраструктурный комплекс </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5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w:t>
              </w:r>
              <w:r>
                <w:rPr>
                  <w:rFonts w:ascii="Times New Roman" w:hAnsi="Times New Roman"/>
                  <w:color w:val="0000FF"/>
                  <w:u w:val="single"/>
                </w:rPr>
                <w:t>b</w:t>
              </w:r>
              <w:r w:rsidRPr="001F348C">
                <w:rPr>
                  <w:rFonts w:ascii="Times New Roman" w:hAnsi="Times New Roman"/>
                  <w:color w:val="0000FF"/>
                  <w:u w:val="single"/>
                  <w:lang w:val="ru-RU"/>
                </w:rPr>
                <w:t>112</w:t>
              </w:r>
            </w:hyperlink>
          </w:p>
        </w:tc>
      </w:tr>
      <w:tr w:rsidR="00A5615F" w:rsidRPr="005D1B85">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1.8</w:t>
            </w:r>
          </w:p>
        </w:tc>
        <w:tc>
          <w:tcPr>
            <w:tcW w:w="304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 xml:space="preserve">Обобщение знаний </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w:t>
              </w:r>
              <w:r>
                <w:rPr>
                  <w:rFonts w:ascii="Times New Roman" w:hAnsi="Times New Roman"/>
                  <w:color w:val="0000FF"/>
                  <w:u w:val="single"/>
                </w:rPr>
                <w:t>b</w:t>
              </w:r>
              <w:r w:rsidRPr="001F348C">
                <w:rPr>
                  <w:rFonts w:ascii="Times New Roman" w:hAnsi="Times New Roman"/>
                  <w:color w:val="0000FF"/>
                  <w:u w:val="single"/>
                  <w:lang w:val="ru-RU"/>
                </w:rPr>
                <w:t>112</w:t>
              </w:r>
            </w:hyperlink>
          </w:p>
        </w:tc>
      </w:tr>
      <w:tr w:rsidR="00A5615F">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28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r w:rsidR="00A5615F">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A5615F" w:rsidRPr="005D1B85">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2.1</w:t>
            </w:r>
          </w:p>
        </w:tc>
        <w:tc>
          <w:tcPr>
            <w:tcW w:w="30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Западный макрорегион (Европейская часть) России</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w:t>
              </w:r>
              <w:r>
                <w:rPr>
                  <w:rFonts w:ascii="Times New Roman" w:hAnsi="Times New Roman"/>
                  <w:color w:val="0000FF"/>
                  <w:u w:val="single"/>
                </w:rPr>
                <w:t>b</w:t>
              </w:r>
              <w:r w:rsidRPr="001F348C">
                <w:rPr>
                  <w:rFonts w:ascii="Times New Roman" w:hAnsi="Times New Roman"/>
                  <w:color w:val="0000FF"/>
                  <w:u w:val="single"/>
                  <w:lang w:val="ru-RU"/>
                </w:rPr>
                <w:t>112</w:t>
              </w:r>
            </w:hyperlink>
          </w:p>
        </w:tc>
      </w:tr>
      <w:tr w:rsidR="00A5615F" w:rsidRPr="005D1B85">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2.2</w:t>
            </w:r>
          </w:p>
        </w:tc>
        <w:tc>
          <w:tcPr>
            <w:tcW w:w="304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Восточный макрорегион (Азиатская часть) России</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w:t>
              </w:r>
              <w:r>
                <w:rPr>
                  <w:rFonts w:ascii="Times New Roman" w:hAnsi="Times New Roman"/>
                  <w:color w:val="0000FF"/>
                  <w:u w:val="single"/>
                </w:rPr>
                <w:t>b</w:t>
              </w:r>
              <w:r w:rsidRPr="001F348C">
                <w:rPr>
                  <w:rFonts w:ascii="Times New Roman" w:hAnsi="Times New Roman"/>
                  <w:color w:val="0000FF"/>
                  <w:u w:val="single"/>
                  <w:lang w:val="ru-RU"/>
                </w:rPr>
                <w:t>112</w:t>
              </w:r>
            </w:hyperlink>
          </w:p>
        </w:tc>
      </w:tr>
      <w:tr w:rsidR="00A5615F" w:rsidRPr="005D1B85">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2.3</w:t>
            </w:r>
          </w:p>
        </w:tc>
        <w:tc>
          <w:tcPr>
            <w:tcW w:w="304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Обобщение знаний</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w:t>
              </w:r>
              <w:r>
                <w:rPr>
                  <w:rFonts w:ascii="Times New Roman" w:hAnsi="Times New Roman"/>
                  <w:color w:val="0000FF"/>
                  <w:u w:val="single"/>
                </w:rPr>
                <w:t>b</w:t>
              </w:r>
              <w:r w:rsidRPr="001F348C">
                <w:rPr>
                  <w:rFonts w:ascii="Times New Roman" w:hAnsi="Times New Roman"/>
                  <w:color w:val="0000FF"/>
                  <w:u w:val="single"/>
                  <w:lang w:val="ru-RU"/>
                </w:rPr>
                <w:t>112</w:t>
              </w:r>
            </w:hyperlink>
          </w:p>
        </w:tc>
      </w:tr>
      <w:tr w:rsidR="00A5615F">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30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r w:rsidR="00A5615F" w:rsidRPr="005D1B85">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Россия в современном мире</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w:t>
              </w:r>
              <w:r>
                <w:rPr>
                  <w:rFonts w:ascii="Times New Roman" w:hAnsi="Times New Roman"/>
                  <w:color w:val="0000FF"/>
                  <w:u w:val="single"/>
                </w:rPr>
                <w:t>b</w:t>
              </w:r>
              <w:r w:rsidRPr="001F348C">
                <w:rPr>
                  <w:rFonts w:ascii="Times New Roman" w:hAnsi="Times New Roman"/>
                  <w:color w:val="0000FF"/>
                  <w:u w:val="single"/>
                  <w:lang w:val="ru-RU"/>
                </w:rPr>
                <w:t>112</w:t>
              </w:r>
            </w:hyperlink>
          </w:p>
        </w:tc>
      </w:tr>
      <w:tr w:rsidR="00A5615F" w:rsidRPr="005D1B85">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Резервное время</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8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4 </w:t>
            </w: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41</w:t>
              </w:r>
              <w:r>
                <w:rPr>
                  <w:rFonts w:ascii="Times New Roman" w:hAnsi="Times New Roman"/>
                  <w:color w:val="0000FF"/>
                  <w:u w:val="single"/>
                </w:rPr>
                <w:t>b</w:t>
              </w:r>
              <w:r w:rsidRPr="001F348C">
                <w:rPr>
                  <w:rFonts w:ascii="Times New Roman" w:hAnsi="Times New Roman"/>
                  <w:color w:val="0000FF"/>
                  <w:u w:val="single"/>
                  <w:lang w:val="ru-RU"/>
                </w:rPr>
                <w:t>112</w:t>
              </w:r>
            </w:hyperlink>
          </w:p>
        </w:tc>
      </w:tr>
      <w:tr w:rsidR="00A5615F">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7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4 </w:t>
            </w:r>
          </w:p>
        </w:tc>
        <w:tc>
          <w:tcPr>
            <w:tcW w:w="25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7 </w:t>
            </w:r>
          </w:p>
        </w:tc>
        <w:tc>
          <w:tcPr>
            <w:tcW w:w="364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bl>
    <w:p w:rsidR="00A5615F" w:rsidRDefault="00A5615F">
      <w:pPr>
        <w:sectPr w:rsidR="00A5615F">
          <w:pgSz w:w="16383" w:h="11906" w:orient="landscape"/>
          <w:pgMar w:top="1440" w:right="1440" w:bottom="1440" w:left="1440" w:header="0" w:footer="0" w:gutter="0"/>
          <w:cols w:space="720"/>
          <w:formProt w:val="0"/>
          <w:docGrid w:linePitch="100" w:charSpace="4096"/>
        </w:sectPr>
      </w:pPr>
    </w:p>
    <w:p w:rsidR="00A5615F" w:rsidRDefault="00A5615F">
      <w:pPr>
        <w:sectPr w:rsidR="00A5615F">
          <w:pgSz w:w="16383" w:h="11906" w:orient="landscape"/>
          <w:pgMar w:top="1440" w:right="1440" w:bottom="1440" w:left="1440" w:header="0" w:footer="0" w:gutter="0"/>
          <w:cols w:space="720"/>
          <w:formProt w:val="0"/>
          <w:docGrid w:linePitch="100" w:charSpace="4096"/>
        </w:sectPr>
      </w:pPr>
      <w:bookmarkStart w:id="9" w:name="block-7874236"/>
      <w:bookmarkEnd w:id="9"/>
    </w:p>
    <w:p w:rsidR="00A5615F" w:rsidRDefault="001F348C">
      <w:pPr>
        <w:spacing w:after="0"/>
        <w:ind w:left="120"/>
      </w:pPr>
      <w:r>
        <w:rPr>
          <w:rFonts w:ascii="Times New Roman" w:hAnsi="Times New Roman"/>
          <w:b/>
          <w:color w:val="000000"/>
          <w:sz w:val="28"/>
        </w:rPr>
        <w:lastRenderedPageBreak/>
        <w:t xml:space="preserve"> ПОУРОЧНОЕ ПЛАНИРОВАНИЕ </w:t>
      </w:r>
    </w:p>
    <w:p w:rsidR="00A5615F" w:rsidRDefault="001F348C">
      <w:pPr>
        <w:spacing w:after="0"/>
        <w:ind w:left="120"/>
      </w:pPr>
      <w:r>
        <w:rPr>
          <w:rFonts w:ascii="Times New Roman" w:hAnsi="Times New Roman"/>
          <w:b/>
          <w:color w:val="000000"/>
          <w:sz w:val="28"/>
        </w:rPr>
        <w:t xml:space="preserve"> 5 КЛАСС </w:t>
      </w:r>
    </w:p>
    <w:tbl>
      <w:tblPr>
        <w:tblW w:w="13594" w:type="dxa"/>
        <w:tblInd w:w="-8" w:type="dxa"/>
        <w:tblLayout w:type="fixed"/>
        <w:tblCellMar>
          <w:top w:w="50" w:type="dxa"/>
          <w:left w:w="100" w:type="dxa"/>
        </w:tblCellMar>
        <w:tblLook w:val="04A0" w:firstRow="1" w:lastRow="0" w:firstColumn="1" w:lastColumn="0" w:noHBand="0" w:noVBand="1"/>
      </w:tblPr>
      <w:tblGrid>
        <w:gridCol w:w="540"/>
        <w:gridCol w:w="2881"/>
        <w:gridCol w:w="1187"/>
        <w:gridCol w:w="2184"/>
        <w:gridCol w:w="2327"/>
        <w:gridCol w:w="1651"/>
        <w:gridCol w:w="2824"/>
      </w:tblGrid>
      <w:tr w:rsidR="00A5615F">
        <w:trPr>
          <w:trHeight w:val="144"/>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 п/п </w:t>
            </w:r>
          </w:p>
          <w:p w:rsidR="00A5615F" w:rsidRDefault="00A5615F">
            <w:pPr>
              <w:widowControl w:val="0"/>
              <w:spacing w:after="0"/>
              <w:ind w:left="135"/>
            </w:pP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Тема урока </w:t>
            </w:r>
          </w:p>
          <w:p w:rsidR="00A5615F" w:rsidRDefault="00A5615F">
            <w:pPr>
              <w:widowControl w:val="0"/>
              <w:spacing w:after="0"/>
              <w:ind w:left="135"/>
            </w:pP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b/>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Дата изучения </w:t>
            </w:r>
          </w:p>
          <w:p w:rsidR="00A5615F" w:rsidRDefault="00A5615F">
            <w:pPr>
              <w:widowControl w:val="0"/>
              <w:spacing w:after="0"/>
              <w:ind w:left="135"/>
            </w:pP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A5615F" w:rsidRDefault="00A5615F">
            <w:pPr>
              <w:widowControl w:val="0"/>
              <w:spacing w:after="0"/>
              <w:ind w:left="135"/>
            </w:pPr>
          </w:p>
        </w:tc>
      </w:tr>
      <w:tr w:rsidR="00A5615F">
        <w:trPr>
          <w:trHeight w:val="144"/>
        </w:trPr>
        <w:tc>
          <w:tcPr>
            <w:tcW w:w="539" w:type="dxa"/>
            <w:vMerge/>
            <w:tcBorders>
              <w:left w:val="single" w:sz="6" w:space="0" w:color="000000"/>
              <w:bottom w:val="single" w:sz="6" w:space="0" w:color="000000"/>
              <w:right w:val="single" w:sz="6" w:space="0" w:color="000000"/>
            </w:tcBorders>
          </w:tcPr>
          <w:p w:rsidR="00A5615F" w:rsidRDefault="00A5615F">
            <w:pPr>
              <w:widowControl w:val="0"/>
            </w:pPr>
          </w:p>
        </w:tc>
        <w:tc>
          <w:tcPr>
            <w:tcW w:w="2881" w:type="dxa"/>
            <w:vMerge/>
            <w:tcBorders>
              <w:left w:val="single" w:sz="6" w:space="0" w:color="000000"/>
              <w:bottom w:val="single" w:sz="6" w:space="0" w:color="000000"/>
              <w:right w:val="single" w:sz="6" w:space="0" w:color="000000"/>
            </w:tcBorders>
          </w:tcPr>
          <w:p w:rsidR="00A5615F" w:rsidRDefault="00A5615F">
            <w:pPr>
              <w:widowControl w:val="0"/>
            </w:pP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Всего </w:t>
            </w:r>
          </w:p>
          <w:p w:rsidR="00A5615F" w:rsidRDefault="00A5615F">
            <w:pPr>
              <w:widowControl w:val="0"/>
              <w:spacing w:after="0"/>
              <w:ind w:left="135"/>
            </w:pP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Контрольные работы </w:t>
            </w:r>
          </w:p>
          <w:p w:rsidR="00A5615F" w:rsidRDefault="00A5615F">
            <w:pPr>
              <w:widowControl w:val="0"/>
              <w:spacing w:after="0"/>
              <w:ind w:left="135"/>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Практические работы </w:t>
            </w:r>
          </w:p>
          <w:p w:rsidR="00A5615F" w:rsidRDefault="00A5615F">
            <w:pPr>
              <w:widowControl w:val="0"/>
              <w:spacing w:after="0"/>
              <w:ind w:left="135"/>
            </w:pPr>
          </w:p>
        </w:tc>
        <w:tc>
          <w:tcPr>
            <w:tcW w:w="1651" w:type="dxa"/>
            <w:vMerge/>
            <w:tcBorders>
              <w:left w:val="single" w:sz="6" w:space="0" w:color="000000"/>
              <w:bottom w:val="single" w:sz="6" w:space="0" w:color="000000"/>
              <w:right w:val="single" w:sz="6" w:space="0" w:color="000000"/>
            </w:tcBorders>
          </w:tcPr>
          <w:p w:rsidR="00A5615F" w:rsidRDefault="00A5615F">
            <w:pPr>
              <w:widowControl w:val="0"/>
            </w:pPr>
          </w:p>
        </w:tc>
        <w:tc>
          <w:tcPr>
            <w:tcW w:w="2824" w:type="dxa"/>
            <w:vMerge/>
            <w:tcBorders>
              <w:left w:val="single" w:sz="6" w:space="0" w:color="000000"/>
              <w:bottom w:val="single" w:sz="6" w:space="0" w:color="000000"/>
              <w:right w:val="single" w:sz="6" w:space="0" w:color="000000"/>
            </w:tcBorders>
          </w:tcPr>
          <w:p w:rsidR="00A5615F" w:rsidRDefault="00A5615F">
            <w:pPr>
              <w:widowControl w:val="0"/>
            </w:pPr>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Что изучает география? Географические объекты, процессы и явления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/88650186</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/8865041</w:t>
              </w:r>
              <w:r>
                <w:rPr>
                  <w:rFonts w:ascii="Times New Roman" w:hAnsi="Times New Roman"/>
                  <w:color w:val="0000FF"/>
                  <w:u w:val="single"/>
                </w:rPr>
                <w:t>a</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География в эпоху Средневековья. (Антикор- Начало торговых отношений между странами)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/88650528</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Эпоха Великих географических </w:t>
            </w:r>
            <w:r w:rsidRPr="001F348C">
              <w:rPr>
                <w:rFonts w:ascii="Times New Roman" w:hAnsi="Times New Roman"/>
                <w:color w:val="000000"/>
                <w:sz w:val="24"/>
                <w:lang w:val="ru-RU"/>
              </w:rPr>
              <w:lastRenderedPageBreak/>
              <w:t>открытий. Входной контроль!</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/8865064</w:t>
              </w:r>
              <w:r w:rsidRPr="001F348C">
                <w:rPr>
                  <w:rFonts w:ascii="Times New Roman" w:hAnsi="Times New Roman"/>
                  <w:color w:val="0000FF"/>
                  <w:u w:val="single"/>
                  <w:lang w:val="ru-RU"/>
                </w:rPr>
                <w:lastRenderedPageBreak/>
                <w:t>0</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5</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/886502</w:t>
              </w:r>
              <w:r>
                <w:rPr>
                  <w:rFonts w:ascii="Times New Roman" w:hAnsi="Times New Roman"/>
                  <w:color w:val="0000FF"/>
                  <w:u w:val="single"/>
                </w:rPr>
                <w:t>ee</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Первое кругосветное плавание. Карта мира после эпохи Великих географических открытий. </w:t>
            </w:r>
            <w:r>
              <w:rPr>
                <w:rFonts w:ascii="Times New Roman" w:hAnsi="Times New Roman"/>
                <w:color w:val="000000"/>
                <w:sz w:val="24"/>
              </w:rPr>
              <w:t>(Антикор- Деньги разных регонов мира).</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/88650776</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1F348C">
              <w:rPr>
                <w:rFonts w:ascii="Times New Roman" w:hAnsi="Times New Roman"/>
                <w:color w:val="000000"/>
                <w:sz w:val="24"/>
                <w:lang w:val="ru-RU"/>
              </w:rPr>
              <w:t>—</w:t>
            </w:r>
            <w:r>
              <w:rPr>
                <w:rFonts w:ascii="Times New Roman" w:hAnsi="Times New Roman"/>
                <w:color w:val="000000"/>
                <w:sz w:val="24"/>
              </w:rPr>
              <w:t>XIX</w:t>
            </w:r>
            <w:r w:rsidRPr="001F348C">
              <w:rPr>
                <w:rFonts w:ascii="Times New Roman" w:hAnsi="Times New Roman"/>
                <w:color w:val="000000"/>
                <w:sz w:val="24"/>
                <w:lang w:val="ru-RU"/>
              </w:rPr>
              <w:t xml:space="preserve"> вв. Поиски Южной Земли — открытие Австралии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/88650924</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Русские путешественники и мореплаватели на </w:t>
            </w:r>
            <w:r w:rsidRPr="001F348C">
              <w:rPr>
                <w:rFonts w:ascii="Times New Roman" w:hAnsi="Times New Roman"/>
                <w:color w:val="000000"/>
                <w:sz w:val="24"/>
                <w:lang w:val="ru-RU"/>
              </w:rPr>
              <w:lastRenderedPageBreak/>
              <w:t xml:space="preserve">северо-востоке Азии. </w:t>
            </w:r>
            <w:r>
              <w:rPr>
                <w:rFonts w:ascii="Times New Roman" w:hAnsi="Times New Roman"/>
                <w:color w:val="000000"/>
                <w:sz w:val="24"/>
              </w:rPr>
              <w:t>Первая русская кругосветная экспедиция.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lastRenderedPageBreak/>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/88650</w:t>
              </w:r>
              <w:r>
                <w:rPr>
                  <w:rFonts w:ascii="Times New Roman" w:hAnsi="Times New Roman"/>
                  <w:color w:val="0000FF"/>
                  <w:u w:val="single"/>
                </w:rPr>
                <w:t>b</w:t>
              </w:r>
              <w:r w:rsidRPr="001F348C">
                <w:rPr>
                  <w:rFonts w:ascii="Times New Roman" w:hAnsi="Times New Roman"/>
                  <w:color w:val="0000FF"/>
                  <w:u w:val="single"/>
                  <w:lang w:val="ru-RU"/>
                </w:rPr>
                <w:t>04</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9</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/88650</w:t>
              </w:r>
              <w:r>
                <w:rPr>
                  <w:rFonts w:ascii="Times New Roman" w:hAnsi="Times New Roman"/>
                  <w:color w:val="0000FF"/>
                  <w:u w:val="single"/>
                </w:rPr>
                <w:t>c</w:t>
              </w:r>
              <w:r w:rsidRPr="001F348C">
                <w:rPr>
                  <w:rFonts w:ascii="Times New Roman" w:hAnsi="Times New Roman"/>
                  <w:color w:val="0000FF"/>
                  <w:u w:val="single"/>
                  <w:lang w:val="ru-RU"/>
                </w:rPr>
                <w:t>26</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/88651</w:t>
              </w:r>
              <w:r>
                <w:rPr>
                  <w:rFonts w:ascii="Times New Roman" w:hAnsi="Times New Roman"/>
                  <w:color w:val="0000FF"/>
                  <w:u w:val="single"/>
                </w:rPr>
                <w:t>d</w:t>
              </w:r>
              <w:r w:rsidRPr="001F348C">
                <w:rPr>
                  <w:rFonts w:ascii="Times New Roman" w:hAnsi="Times New Roman"/>
                  <w:color w:val="0000FF"/>
                  <w:u w:val="single"/>
                  <w:lang w:val="ru-RU"/>
                </w:rPr>
                <w:t>92</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 xml:space="preserve">Дни весеннего и осеннего равноденствия, летнего </w:t>
            </w:r>
            <w:r>
              <w:rPr>
                <w:rFonts w:ascii="Times New Roman" w:hAnsi="Times New Roman"/>
                <w:color w:val="000000"/>
                <w:sz w:val="24"/>
              </w:rPr>
              <w:lastRenderedPageBreak/>
              <w:t>и зимнего солнцестояния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lastRenderedPageBreak/>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/88652008</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12</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/886521</w:t>
              </w:r>
              <w:r>
                <w:rPr>
                  <w:rFonts w:ascii="Times New Roman" w:hAnsi="Times New Roman"/>
                  <w:color w:val="0000FF"/>
                  <w:u w:val="single"/>
                </w:rPr>
                <w:t>c</w:t>
              </w:r>
              <w:r w:rsidRPr="001F348C">
                <w:rPr>
                  <w:rFonts w:ascii="Times New Roman" w:hAnsi="Times New Roman"/>
                  <w:color w:val="0000FF"/>
                  <w:u w:val="single"/>
                  <w:lang w:val="ru-RU"/>
                </w:rPr>
                <w:t>0</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/886522</w:t>
              </w:r>
              <w:r>
                <w:rPr>
                  <w:rFonts w:ascii="Times New Roman" w:hAnsi="Times New Roman"/>
                  <w:color w:val="0000FF"/>
                  <w:u w:val="single"/>
                </w:rPr>
                <w:t>ec</w:t>
              </w:r>
            </w:hyperlink>
          </w:p>
        </w:tc>
      </w:tr>
      <w:tr w:rsidR="00A5615F">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Резервный урок. Обобщающее повторение. Контрольная работа по </w:t>
            </w:r>
            <w:r w:rsidRPr="001F348C">
              <w:rPr>
                <w:rFonts w:ascii="Times New Roman" w:hAnsi="Times New Roman"/>
                <w:color w:val="000000"/>
                <w:sz w:val="24"/>
                <w:lang w:val="ru-RU"/>
              </w:rPr>
              <w:lastRenderedPageBreak/>
              <w:t>теме "Земля — планета Солнечной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15</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/88650</w:t>
              </w:r>
              <w:r>
                <w:rPr>
                  <w:rFonts w:ascii="Times New Roman" w:hAnsi="Times New Roman"/>
                  <w:color w:val="0000FF"/>
                  <w:u w:val="single"/>
                </w:rPr>
                <w:t>d</w:t>
              </w:r>
              <w:r w:rsidRPr="001F348C">
                <w:rPr>
                  <w:rFonts w:ascii="Times New Roman" w:hAnsi="Times New Roman"/>
                  <w:color w:val="0000FF"/>
                  <w:u w:val="single"/>
                  <w:lang w:val="ru-RU"/>
                </w:rPr>
                <w:t>70</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/88650</w:t>
              </w:r>
              <w:r>
                <w:rPr>
                  <w:rFonts w:ascii="Times New Roman" w:hAnsi="Times New Roman"/>
                  <w:color w:val="0000FF"/>
                  <w:u w:val="single"/>
                </w:rPr>
                <w:t>f</w:t>
              </w:r>
              <w:r w:rsidRPr="001F348C">
                <w:rPr>
                  <w:rFonts w:ascii="Times New Roman" w:hAnsi="Times New Roman"/>
                  <w:color w:val="0000FF"/>
                  <w:u w:val="single"/>
                  <w:lang w:val="ru-RU"/>
                </w:rPr>
                <w:t>0</w:t>
              </w:r>
              <w:r>
                <w:rPr>
                  <w:rFonts w:ascii="Times New Roman" w:hAnsi="Times New Roman"/>
                  <w:color w:val="0000FF"/>
                  <w:u w:val="single"/>
                </w:rPr>
                <w:t>a</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Глазомерная, полярная и маршрутная съёмка местности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/88651090</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/88651252</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lastRenderedPageBreak/>
              <w:t>Практическая работа "Составление описания маршрута по плану местности"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lastRenderedPageBreak/>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/8865139</w:t>
              </w:r>
              <w:r>
                <w:rPr>
                  <w:rFonts w:ascii="Times New Roman" w:hAnsi="Times New Roman"/>
                  <w:color w:val="0000FF"/>
                  <w:u w:val="single"/>
                </w:rPr>
                <w:t>c</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20</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/886514</w:t>
              </w:r>
              <w:r>
                <w:rPr>
                  <w:rFonts w:ascii="Times New Roman" w:hAnsi="Times New Roman"/>
                  <w:color w:val="0000FF"/>
                  <w:u w:val="single"/>
                </w:rPr>
                <w:t>b</w:t>
              </w:r>
              <w:r w:rsidRPr="001F348C">
                <w:rPr>
                  <w:rFonts w:ascii="Times New Roman" w:hAnsi="Times New Roman"/>
                  <w:color w:val="0000FF"/>
                  <w:u w:val="single"/>
                  <w:lang w:val="ru-RU"/>
                </w:rPr>
                <w:t>4</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/886516</w:t>
              </w:r>
              <w:r>
                <w:rPr>
                  <w:rFonts w:ascii="Times New Roman" w:hAnsi="Times New Roman"/>
                  <w:color w:val="0000FF"/>
                  <w:u w:val="single"/>
                </w:rPr>
                <w:t>bc</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Определение расстояний по глобусу. Искажения на карте. </w:t>
            </w:r>
            <w:r w:rsidRPr="001F348C">
              <w:rPr>
                <w:rFonts w:ascii="Times New Roman" w:hAnsi="Times New Roman"/>
                <w:color w:val="000000"/>
                <w:sz w:val="24"/>
                <w:lang w:val="ru-RU"/>
              </w:rPr>
              <w:lastRenderedPageBreak/>
              <w:t xml:space="preserve">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lastRenderedPageBreak/>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/886519</w:t>
              </w:r>
              <w:r>
                <w:rPr>
                  <w:rFonts w:ascii="Times New Roman" w:hAnsi="Times New Roman"/>
                  <w:color w:val="0000FF"/>
                  <w:u w:val="single"/>
                </w:rPr>
                <w:t>be</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23</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/88651</w:t>
              </w:r>
              <w:r>
                <w:rPr>
                  <w:rFonts w:ascii="Times New Roman" w:hAnsi="Times New Roman"/>
                  <w:color w:val="0000FF"/>
                  <w:u w:val="single"/>
                </w:rPr>
                <w:t>ad</w:t>
              </w:r>
              <w:r w:rsidRPr="001F348C">
                <w:rPr>
                  <w:rFonts w:ascii="Times New Roman" w:hAnsi="Times New Roman"/>
                  <w:color w:val="0000FF"/>
                  <w:u w:val="single"/>
                  <w:lang w:val="ru-RU"/>
                </w:rPr>
                <w:t>6</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/88651</w:t>
              </w:r>
              <w:r>
                <w:rPr>
                  <w:rFonts w:ascii="Times New Roman" w:hAnsi="Times New Roman"/>
                  <w:color w:val="0000FF"/>
                  <w:u w:val="single"/>
                </w:rPr>
                <w:t>bf</w:t>
              </w:r>
              <w:r w:rsidRPr="001F348C">
                <w:rPr>
                  <w:rFonts w:ascii="Times New Roman" w:hAnsi="Times New Roman"/>
                  <w:color w:val="0000FF"/>
                  <w:u w:val="single"/>
                  <w:lang w:val="ru-RU"/>
                </w:rPr>
                <w:t>8</w:t>
              </w:r>
            </w:hyperlink>
          </w:p>
        </w:tc>
      </w:tr>
      <w:tr w:rsidR="00A5615F">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Резервный урок. </w:t>
            </w:r>
            <w:r w:rsidRPr="001F348C">
              <w:rPr>
                <w:rFonts w:ascii="Times New Roman" w:hAnsi="Times New Roman"/>
                <w:color w:val="000000"/>
                <w:sz w:val="24"/>
                <w:lang w:val="ru-RU"/>
              </w:rPr>
              <w:lastRenderedPageBreak/>
              <w:t>Обобщающее повторение. Контрольная работа по разделу "Изображения земной поверхности"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26</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/8865240</w:t>
              </w:r>
              <w:r>
                <w:rPr>
                  <w:rFonts w:ascii="Times New Roman" w:hAnsi="Times New Roman"/>
                  <w:color w:val="0000FF"/>
                  <w:u w:val="single"/>
                </w:rPr>
                <w:t>e</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/886525</w:t>
              </w:r>
              <w:r>
                <w:rPr>
                  <w:rFonts w:ascii="Times New Roman" w:hAnsi="Times New Roman"/>
                  <w:color w:val="0000FF"/>
                  <w:u w:val="single"/>
                </w:rPr>
                <w:t>b</w:t>
              </w:r>
              <w:r w:rsidRPr="001F348C">
                <w:rPr>
                  <w:rFonts w:ascii="Times New Roman" w:hAnsi="Times New Roman"/>
                  <w:color w:val="0000FF"/>
                  <w:u w:val="single"/>
                  <w:lang w:val="ru-RU"/>
                </w:rPr>
                <w:t>2</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/88652724</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Разрушение и изменение горных </w:t>
            </w:r>
            <w:r w:rsidRPr="001F348C">
              <w:rPr>
                <w:rFonts w:ascii="Times New Roman" w:hAnsi="Times New Roman"/>
                <w:color w:val="000000"/>
                <w:sz w:val="24"/>
                <w:lang w:val="ru-RU"/>
              </w:rPr>
              <w:lastRenderedPageBreak/>
              <w:t>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/8865297</w:t>
              </w:r>
              <w:r w:rsidRPr="001F348C">
                <w:rPr>
                  <w:rFonts w:ascii="Times New Roman" w:hAnsi="Times New Roman"/>
                  <w:color w:val="0000FF"/>
                  <w:u w:val="single"/>
                  <w:lang w:val="ru-RU"/>
                </w:rPr>
                <w:lastRenderedPageBreak/>
                <w:t>2</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30</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/88652</w:t>
              </w:r>
              <w:r>
                <w:rPr>
                  <w:rFonts w:ascii="Times New Roman" w:hAnsi="Times New Roman"/>
                  <w:color w:val="0000FF"/>
                  <w:u w:val="single"/>
                </w:rPr>
                <w:t>bf</w:t>
              </w:r>
              <w:r w:rsidRPr="001F348C">
                <w:rPr>
                  <w:rFonts w:ascii="Times New Roman" w:hAnsi="Times New Roman"/>
                  <w:color w:val="0000FF"/>
                  <w:u w:val="single"/>
                  <w:lang w:val="ru-RU"/>
                </w:rPr>
                <w:t>2</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Человек и литосфера</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/88652</w:t>
              </w:r>
              <w:r>
                <w:rPr>
                  <w:rFonts w:ascii="Times New Roman" w:hAnsi="Times New Roman"/>
                  <w:color w:val="0000FF"/>
                  <w:u w:val="single"/>
                </w:rPr>
                <w:t>d</w:t>
              </w:r>
              <w:r w:rsidRPr="001F348C">
                <w:rPr>
                  <w:rFonts w:ascii="Times New Roman" w:hAnsi="Times New Roman"/>
                  <w:color w:val="0000FF"/>
                  <w:u w:val="single"/>
                  <w:lang w:val="ru-RU"/>
                </w:rPr>
                <w:t>50</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Рельеф дна Мирового океана. Острова, их типы по происхождению</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/88652</w:t>
              </w:r>
              <w:r>
                <w:rPr>
                  <w:rFonts w:ascii="Times New Roman" w:hAnsi="Times New Roman"/>
                  <w:color w:val="0000FF"/>
                  <w:u w:val="single"/>
                </w:rPr>
                <w:t>e</w:t>
              </w:r>
              <w:r w:rsidRPr="001F348C">
                <w:rPr>
                  <w:rFonts w:ascii="Times New Roman" w:hAnsi="Times New Roman"/>
                  <w:color w:val="0000FF"/>
                  <w:u w:val="single"/>
                  <w:lang w:val="ru-RU"/>
                </w:rPr>
                <w:t>68</w:t>
              </w:r>
            </w:hyperlink>
          </w:p>
        </w:tc>
      </w:tr>
      <w:tr w:rsidR="00A5615F">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Резервный урок. Контрольная работа по теме "Литосфера — каменная оболочка Земли" Промежуточная </w:t>
            </w:r>
            <w:r w:rsidRPr="001F348C">
              <w:rPr>
                <w:rFonts w:ascii="Times New Roman" w:hAnsi="Times New Roman"/>
                <w:color w:val="000000"/>
                <w:sz w:val="24"/>
                <w:lang w:val="ru-RU"/>
              </w:rPr>
              <w:lastRenderedPageBreak/>
              <w:t>аттестация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34</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/88652</w:t>
              </w:r>
              <w:r>
                <w:rPr>
                  <w:rFonts w:ascii="Times New Roman" w:hAnsi="Times New Roman"/>
                  <w:color w:val="0000FF"/>
                  <w:u w:val="single"/>
                </w:rPr>
                <w:t>f</w:t>
              </w:r>
              <w:r w:rsidRPr="001F348C">
                <w:rPr>
                  <w:rFonts w:ascii="Times New Roman" w:hAnsi="Times New Roman"/>
                  <w:color w:val="0000FF"/>
                  <w:u w:val="single"/>
                  <w:lang w:val="ru-RU"/>
                </w:rPr>
                <w:t>9</w:t>
              </w:r>
              <w:r>
                <w:rPr>
                  <w:rFonts w:ascii="Times New Roman" w:hAnsi="Times New Roman"/>
                  <w:color w:val="0000FF"/>
                  <w:u w:val="single"/>
                </w:rPr>
                <w:t>e</w:t>
              </w:r>
            </w:hyperlink>
          </w:p>
        </w:tc>
      </w:tr>
      <w:tr w:rsidR="00A5615F">
        <w:trPr>
          <w:trHeight w:val="144"/>
        </w:trPr>
        <w:tc>
          <w:tcPr>
            <w:tcW w:w="3420" w:type="dxa"/>
            <w:gridSpan w:val="2"/>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5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bl>
    <w:p w:rsidR="00A5615F" w:rsidRDefault="00A5615F">
      <w:pPr>
        <w:sectPr w:rsidR="00A5615F">
          <w:pgSz w:w="16383" w:h="11906" w:orient="landscape"/>
          <w:pgMar w:top="1440" w:right="1440" w:bottom="1440" w:left="1440" w:header="0" w:footer="0" w:gutter="0"/>
          <w:cols w:space="720"/>
          <w:formProt w:val="0"/>
          <w:docGrid w:linePitch="100" w:charSpace="4096"/>
        </w:sectPr>
      </w:pPr>
    </w:p>
    <w:p w:rsidR="00A5615F" w:rsidRDefault="001F348C">
      <w:pPr>
        <w:spacing w:after="0"/>
        <w:ind w:left="120"/>
      </w:pPr>
      <w:r>
        <w:rPr>
          <w:rFonts w:ascii="Times New Roman" w:hAnsi="Times New Roman"/>
          <w:b/>
          <w:color w:val="000000"/>
          <w:sz w:val="28"/>
        </w:rPr>
        <w:lastRenderedPageBreak/>
        <w:t xml:space="preserve"> 6 КЛАСС </w:t>
      </w:r>
    </w:p>
    <w:tbl>
      <w:tblPr>
        <w:tblW w:w="13594" w:type="dxa"/>
        <w:tblInd w:w="-8" w:type="dxa"/>
        <w:tblLayout w:type="fixed"/>
        <w:tblCellMar>
          <w:top w:w="50" w:type="dxa"/>
          <w:left w:w="100" w:type="dxa"/>
        </w:tblCellMar>
        <w:tblLook w:val="04A0" w:firstRow="1" w:lastRow="0" w:firstColumn="1" w:lastColumn="0" w:noHBand="0" w:noVBand="1"/>
      </w:tblPr>
      <w:tblGrid>
        <w:gridCol w:w="540"/>
        <w:gridCol w:w="2881"/>
        <w:gridCol w:w="1187"/>
        <w:gridCol w:w="2184"/>
        <w:gridCol w:w="2327"/>
        <w:gridCol w:w="1651"/>
        <w:gridCol w:w="2824"/>
      </w:tblGrid>
      <w:tr w:rsidR="00A5615F">
        <w:trPr>
          <w:trHeight w:val="144"/>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 п/п </w:t>
            </w:r>
          </w:p>
          <w:p w:rsidR="00A5615F" w:rsidRDefault="00A5615F">
            <w:pPr>
              <w:widowControl w:val="0"/>
              <w:spacing w:after="0"/>
              <w:ind w:left="135"/>
            </w:pP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Тема урока </w:t>
            </w:r>
          </w:p>
          <w:p w:rsidR="00A5615F" w:rsidRDefault="00A5615F">
            <w:pPr>
              <w:widowControl w:val="0"/>
              <w:spacing w:after="0"/>
              <w:ind w:left="135"/>
            </w:pP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b/>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Дата изучения </w:t>
            </w:r>
          </w:p>
          <w:p w:rsidR="00A5615F" w:rsidRDefault="00A5615F">
            <w:pPr>
              <w:widowControl w:val="0"/>
              <w:spacing w:after="0"/>
              <w:ind w:left="135"/>
            </w:pP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A5615F" w:rsidRDefault="00A5615F">
            <w:pPr>
              <w:widowControl w:val="0"/>
              <w:spacing w:after="0"/>
              <w:ind w:left="135"/>
            </w:pPr>
          </w:p>
        </w:tc>
      </w:tr>
      <w:tr w:rsidR="00A5615F">
        <w:trPr>
          <w:trHeight w:val="144"/>
        </w:trPr>
        <w:tc>
          <w:tcPr>
            <w:tcW w:w="539" w:type="dxa"/>
            <w:vMerge/>
            <w:tcBorders>
              <w:left w:val="single" w:sz="6" w:space="0" w:color="000000"/>
              <w:bottom w:val="single" w:sz="6" w:space="0" w:color="000000"/>
              <w:right w:val="single" w:sz="6" w:space="0" w:color="000000"/>
            </w:tcBorders>
          </w:tcPr>
          <w:p w:rsidR="00A5615F" w:rsidRDefault="00A5615F">
            <w:pPr>
              <w:widowControl w:val="0"/>
            </w:pPr>
          </w:p>
        </w:tc>
        <w:tc>
          <w:tcPr>
            <w:tcW w:w="2881" w:type="dxa"/>
            <w:vMerge/>
            <w:tcBorders>
              <w:left w:val="single" w:sz="6" w:space="0" w:color="000000"/>
              <w:bottom w:val="single" w:sz="6" w:space="0" w:color="000000"/>
              <w:right w:val="single" w:sz="6" w:space="0" w:color="000000"/>
            </w:tcBorders>
          </w:tcPr>
          <w:p w:rsidR="00A5615F" w:rsidRDefault="00A5615F">
            <w:pPr>
              <w:widowControl w:val="0"/>
            </w:pP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Всего </w:t>
            </w:r>
          </w:p>
          <w:p w:rsidR="00A5615F" w:rsidRDefault="00A5615F">
            <w:pPr>
              <w:widowControl w:val="0"/>
              <w:spacing w:after="0"/>
              <w:ind w:left="135"/>
            </w:pP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Контрольные работы </w:t>
            </w:r>
          </w:p>
          <w:p w:rsidR="00A5615F" w:rsidRDefault="00A5615F">
            <w:pPr>
              <w:widowControl w:val="0"/>
              <w:spacing w:after="0"/>
              <w:ind w:left="135"/>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Практические работы </w:t>
            </w:r>
          </w:p>
          <w:p w:rsidR="00A5615F" w:rsidRDefault="00A5615F">
            <w:pPr>
              <w:widowControl w:val="0"/>
              <w:spacing w:after="0"/>
              <w:ind w:left="135"/>
            </w:pPr>
          </w:p>
        </w:tc>
        <w:tc>
          <w:tcPr>
            <w:tcW w:w="1651" w:type="dxa"/>
            <w:vMerge/>
            <w:tcBorders>
              <w:left w:val="single" w:sz="6" w:space="0" w:color="000000"/>
              <w:bottom w:val="single" w:sz="6" w:space="0" w:color="000000"/>
              <w:right w:val="single" w:sz="6" w:space="0" w:color="000000"/>
            </w:tcBorders>
          </w:tcPr>
          <w:p w:rsidR="00A5615F" w:rsidRDefault="00A5615F">
            <w:pPr>
              <w:widowControl w:val="0"/>
            </w:pPr>
          </w:p>
        </w:tc>
        <w:tc>
          <w:tcPr>
            <w:tcW w:w="2824" w:type="dxa"/>
            <w:vMerge/>
            <w:tcBorders>
              <w:left w:val="single" w:sz="6" w:space="0" w:color="000000"/>
              <w:bottom w:val="single" w:sz="6" w:space="0" w:color="000000"/>
              <w:right w:val="single" w:sz="6" w:space="0" w:color="000000"/>
            </w:tcBorders>
          </w:tcPr>
          <w:p w:rsidR="00A5615F" w:rsidRDefault="00A5615F">
            <w:pPr>
              <w:widowControl w:val="0"/>
            </w:pPr>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Гидросфера и методы её изучения. Состав и строение гидросферы. Мировой круговорот воды. </w:t>
            </w:r>
            <w:r>
              <w:rPr>
                <w:rFonts w:ascii="Times New Roman" w:hAnsi="Times New Roman"/>
                <w:color w:val="000000"/>
                <w:sz w:val="24"/>
              </w:rPr>
              <w:t>Значение гидросферы</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/886530</w:t>
              </w:r>
              <w:r>
                <w:rPr>
                  <w:rFonts w:ascii="Times New Roman" w:hAnsi="Times New Roman"/>
                  <w:color w:val="0000FF"/>
                  <w:u w:val="single"/>
                </w:rPr>
                <w:t>d</w:t>
              </w:r>
              <w:r w:rsidRPr="001F348C">
                <w:rPr>
                  <w:rFonts w:ascii="Times New Roman" w:hAnsi="Times New Roman"/>
                  <w:color w:val="0000FF"/>
                  <w:u w:val="single"/>
                  <w:lang w:val="ru-RU"/>
                </w:rPr>
                <w:t>4</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/886531</w:t>
              </w:r>
              <w:r>
                <w:rPr>
                  <w:rFonts w:ascii="Times New Roman" w:hAnsi="Times New Roman"/>
                  <w:color w:val="0000FF"/>
                  <w:u w:val="single"/>
                </w:rPr>
                <w:t>ec</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Мировой океан и его части. </w:t>
            </w:r>
            <w:r>
              <w:rPr>
                <w:rFonts w:ascii="Times New Roman" w:hAnsi="Times New Roman"/>
                <w:color w:val="000000"/>
                <w:sz w:val="24"/>
              </w:rPr>
              <w:t>Входной контроль!</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/88653502</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lastRenderedPageBreak/>
              <w:t>Способы изучения и наблюдения за загрязнением вод Мирового океана</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lastRenderedPageBreak/>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/886536</w:t>
              </w:r>
              <w:r>
                <w:rPr>
                  <w:rFonts w:ascii="Times New Roman" w:hAnsi="Times New Roman"/>
                  <w:color w:val="0000FF"/>
                  <w:u w:val="single"/>
                </w:rPr>
                <w:t>e</w:t>
              </w:r>
              <w:r w:rsidRPr="001F348C">
                <w:rPr>
                  <w:rFonts w:ascii="Times New Roman" w:hAnsi="Times New Roman"/>
                  <w:color w:val="0000FF"/>
                  <w:u w:val="single"/>
                  <w:lang w:val="ru-RU"/>
                </w:rPr>
                <w:t>2</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5</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/88653994</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/88653</w:t>
              </w:r>
              <w:r>
                <w:rPr>
                  <w:rFonts w:ascii="Times New Roman" w:hAnsi="Times New Roman"/>
                  <w:color w:val="0000FF"/>
                  <w:u w:val="single"/>
                </w:rPr>
                <w:t>b</w:t>
              </w:r>
              <w:r w:rsidRPr="001F348C">
                <w:rPr>
                  <w:rFonts w:ascii="Times New Roman" w:hAnsi="Times New Roman"/>
                  <w:color w:val="0000FF"/>
                  <w:u w:val="single"/>
                  <w:lang w:val="ru-RU"/>
                </w:rPr>
                <w:t>2</w:t>
              </w:r>
              <w:r>
                <w:rPr>
                  <w:rFonts w:ascii="Times New Roman" w:hAnsi="Times New Roman"/>
                  <w:color w:val="0000FF"/>
                  <w:u w:val="single"/>
                </w:rPr>
                <w:t>e</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/88653</w:t>
              </w:r>
              <w:r>
                <w:rPr>
                  <w:rFonts w:ascii="Times New Roman" w:hAnsi="Times New Roman"/>
                  <w:color w:val="0000FF"/>
                  <w:u w:val="single"/>
                </w:rPr>
                <w:t>e</w:t>
              </w:r>
              <w:r w:rsidRPr="001F348C">
                <w:rPr>
                  <w:rFonts w:ascii="Times New Roman" w:hAnsi="Times New Roman"/>
                  <w:color w:val="0000FF"/>
                  <w:u w:val="single"/>
                  <w:lang w:val="ru-RU"/>
                </w:rPr>
                <w:t>12</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 xml:space="preserve">Профессия гляциолог. </w:t>
            </w:r>
            <w:r>
              <w:rPr>
                <w:rFonts w:ascii="Times New Roman" w:hAnsi="Times New Roman"/>
                <w:color w:val="000000"/>
                <w:sz w:val="24"/>
              </w:rPr>
              <w:lastRenderedPageBreak/>
              <w:t>Многолетняя мерзлота</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lastRenderedPageBreak/>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/88653</w:t>
              </w:r>
              <w:r>
                <w:rPr>
                  <w:rFonts w:ascii="Times New Roman" w:hAnsi="Times New Roman"/>
                  <w:color w:val="0000FF"/>
                  <w:u w:val="single"/>
                </w:rPr>
                <w:t>f</w:t>
              </w:r>
              <w:r w:rsidRPr="001F348C">
                <w:rPr>
                  <w:rFonts w:ascii="Times New Roman" w:hAnsi="Times New Roman"/>
                  <w:color w:val="0000FF"/>
                  <w:u w:val="single"/>
                  <w:lang w:val="ru-RU"/>
                </w:rPr>
                <w:t>5</w:t>
              </w:r>
              <w:r>
                <w:rPr>
                  <w:rFonts w:ascii="Times New Roman" w:hAnsi="Times New Roman"/>
                  <w:color w:val="0000FF"/>
                  <w:u w:val="single"/>
                </w:rPr>
                <w:t>c</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9</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/88654074</w:t>
              </w:r>
            </w:hyperlink>
          </w:p>
        </w:tc>
      </w:tr>
      <w:tr w:rsidR="00A5615F">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Воздушная оболочка Земли: газовый состав, строение и значение атмосферы</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/88654466</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Температура воздуха. Суточный ход температуры воздуха</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/886545</w:t>
              </w:r>
              <w:r>
                <w:rPr>
                  <w:rFonts w:ascii="Times New Roman" w:hAnsi="Times New Roman"/>
                  <w:color w:val="0000FF"/>
                  <w:u w:val="single"/>
                </w:rPr>
                <w:t>c</w:t>
              </w:r>
              <w:r w:rsidRPr="001F348C">
                <w:rPr>
                  <w:rFonts w:ascii="Times New Roman" w:hAnsi="Times New Roman"/>
                  <w:color w:val="0000FF"/>
                  <w:u w:val="single"/>
                  <w:lang w:val="ru-RU"/>
                </w:rPr>
                <w:t>4</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Годовой ход температуры воздуха</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/886546</w:t>
              </w:r>
              <w:r>
                <w:rPr>
                  <w:rFonts w:ascii="Times New Roman" w:hAnsi="Times New Roman"/>
                  <w:color w:val="0000FF"/>
                  <w:u w:val="single"/>
                </w:rPr>
                <w:t>e</w:t>
              </w:r>
              <w:r w:rsidRPr="001F348C">
                <w:rPr>
                  <w:rFonts w:ascii="Times New Roman" w:hAnsi="Times New Roman"/>
                  <w:color w:val="0000FF"/>
                  <w:u w:val="single"/>
                  <w:lang w:val="ru-RU"/>
                </w:rPr>
                <w:t>6</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 xml:space="preserve">Роза </w:t>
            </w:r>
            <w:r>
              <w:rPr>
                <w:rFonts w:ascii="Times New Roman" w:hAnsi="Times New Roman"/>
                <w:color w:val="000000"/>
                <w:sz w:val="24"/>
              </w:rPr>
              <w:lastRenderedPageBreak/>
              <w:t>ветров</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lastRenderedPageBreak/>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/88654844</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15</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Вода в атмосфере. Влажность воздуха. Облака и их виды. Туман</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/886549</w:t>
              </w:r>
              <w:r>
                <w:rPr>
                  <w:rFonts w:ascii="Times New Roman" w:hAnsi="Times New Roman"/>
                  <w:color w:val="0000FF"/>
                  <w:u w:val="single"/>
                </w:rPr>
                <w:t>ca</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/88654</w:t>
              </w:r>
              <w:r>
                <w:rPr>
                  <w:rFonts w:ascii="Times New Roman" w:hAnsi="Times New Roman"/>
                  <w:color w:val="0000FF"/>
                  <w:u w:val="single"/>
                </w:rPr>
                <w:t>b</w:t>
              </w:r>
              <w:r w:rsidRPr="001F348C">
                <w:rPr>
                  <w:rFonts w:ascii="Times New Roman" w:hAnsi="Times New Roman"/>
                  <w:color w:val="0000FF"/>
                  <w:u w:val="single"/>
                  <w:lang w:val="ru-RU"/>
                </w:rPr>
                <w:t>14</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/88654</w:t>
              </w:r>
              <w:r>
                <w:rPr>
                  <w:rFonts w:ascii="Times New Roman" w:hAnsi="Times New Roman"/>
                  <w:color w:val="0000FF"/>
                  <w:u w:val="single"/>
                </w:rPr>
                <w:t>c</w:t>
              </w:r>
              <w:r w:rsidRPr="001F348C">
                <w:rPr>
                  <w:rFonts w:ascii="Times New Roman" w:hAnsi="Times New Roman"/>
                  <w:color w:val="0000FF"/>
                  <w:u w:val="single"/>
                  <w:lang w:val="ru-RU"/>
                </w:rPr>
                <w:t>54</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/88654</w:t>
              </w:r>
              <w:r>
                <w:rPr>
                  <w:rFonts w:ascii="Times New Roman" w:hAnsi="Times New Roman"/>
                  <w:color w:val="0000FF"/>
                  <w:u w:val="single"/>
                </w:rPr>
                <w:t>f</w:t>
              </w:r>
              <w:r w:rsidRPr="001F348C">
                <w:rPr>
                  <w:rFonts w:ascii="Times New Roman" w:hAnsi="Times New Roman"/>
                  <w:color w:val="0000FF"/>
                  <w:u w:val="single"/>
                  <w:lang w:val="ru-RU"/>
                </w:rPr>
                <w:t>2</w:t>
              </w:r>
              <w:r>
                <w:rPr>
                  <w:rFonts w:ascii="Times New Roman" w:hAnsi="Times New Roman"/>
                  <w:color w:val="0000FF"/>
                  <w:u w:val="single"/>
                </w:rPr>
                <w:t>e</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Человек и атмосфера. Адаптация человека к </w:t>
            </w:r>
            <w:r w:rsidRPr="001F348C">
              <w:rPr>
                <w:rFonts w:ascii="Times New Roman" w:hAnsi="Times New Roman"/>
                <w:color w:val="000000"/>
                <w:sz w:val="24"/>
                <w:lang w:val="ru-RU"/>
              </w:rPr>
              <w:lastRenderedPageBreak/>
              <w:t>климатическим условиям. Стихийные явления в атмосфере ( Антикорр- Последствия ЧС природного характера для экономики)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/886551</w:t>
              </w:r>
              <w:r>
                <w:rPr>
                  <w:rFonts w:ascii="Times New Roman" w:hAnsi="Times New Roman"/>
                  <w:color w:val="0000FF"/>
                  <w:u w:val="single"/>
                </w:rPr>
                <w:t>a</w:t>
              </w:r>
              <w:r w:rsidRPr="001F348C">
                <w:rPr>
                  <w:rFonts w:ascii="Times New Roman" w:hAnsi="Times New Roman"/>
                  <w:color w:val="0000FF"/>
                  <w:u w:val="single"/>
                  <w:lang w:val="ru-RU"/>
                </w:rPr>
                <w:lastRenderedPageBreak/>
                <w:t>4</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20</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/88655302</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/8865541</w:t>
              </w:r>
              <w:r>
                <w:rPr>
                  <w:rFonts w:ascii="Times New Roman" w:hAnsi="Times New Roman"/>
                  <w:color w:val="0000FF"/>
                  <w:u w:val="single"/>
                </w:rPr>
                <w:t>a</w:t>
              </w:r>
            </w:hyperlink>
          </w:p>
        </w:tc>
      </w:tr>
      <w:tr w:rsidR="00A5615F">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Резервный урок. Обобщающее повторение. </w:t>
            </w:r>
            <w:r w:rsidRPr="001F348C">
              <w:rPr>
                <w:rFonts w:ascii="Times New Roman" w:hAnsi="Times New Roman"/>
                <w:color w:val="000000"/>
                <w:sz w:val="24"/>
                <w:lang w:val="ru-RU"/>
              </w:rPr>
              <w:lastRenderedPageBreak/>
              <w:t>Контрольная работа по теме "Атмосфера — воздушная оболочка"</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23</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Биосфера — оболочка жизни. Границы биосферы. Профессии биогеограф и геоэколог( Антикор-Меры государственного и общественного контроля за реализацией антикоррупционной программы в данных областях).</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/88655654</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/886557</w:t>
              </w:r>
              <w:r>
                <w:rPr>
                  <w:rFonts w:ascii="Times New Roman" w:hAnsi="Times New Roman"/>
                  <w:color w:val="0000FF"/>
                  <w:u w:val="single"/>
                </w:rPr>
                <w:t>c</w:t>
              </w:r>
              <w:r w:rsidRPr="001F348C">
                <w:rPr>
                  <w:rFonts w:ascii="Times New Roman" w:hAnsi="Times New Roman"/>
                  <w:color w:val="0000FF"/>
                  <w:u w:val="single"/>
                  <w:lang w:val="ru-RU"/>
                </w:rPr>
                <w:t>6</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Приспособление живых организмов к среде обитания в разных природных зонах</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/88655942</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Жизнь в океане. Изменение животного и </w:t>
            </w:r>
            <w:r w:rsidRPr="001F348C">
              <w:rPr>
                <w:rFonts w:ascii="Times New Roman" w:hAnsi="Times New Roman"/>
                <w:color w:val="000000"/>
                <w:sz w:val="24"/>
                <w:lang w:val="ru-RU"/>
              </w:rPr>
              <w:lastRenderedPageBreak/>
              <w:t>растительного мира океана с глубиной и географической широтой</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/88655</w:t>
              </w:r>
              <w:r>
                <w:rPr>
                  <w:rFonts w:ascii="Times New Roman" w:hAnsi="Times New Roman"/>
                  <w:color w:val="0000FF"/>
                  <w:u w:val="single"/>
                </w:rPr>
                <w:t>af</w:t>
              </w:r>
              <w:r w:rsidRPr="001F348C">
                <w:rPr>
                  <w:rFonts w:ascii="Times New Roman" w:hAnsi="Times New Roman"/>
                  <w:color w:val="0000FF"/>
                  <w:u w:val="single"/>
                  <w:lang w:val="ru-RU"/>
                </w:rPr>
                <w:t>0</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27</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Человек как часть биосферы. Распространение людей на Земле. Исследования и экологические проблемы. ( Роль гражданского общества, каждого гражданина в противодействии коррупции).</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/88655</w:t>
              </w:r>
              <w:r>
                <w:rPr>
                  <w:rFonts w:ascii="Times New Roman" w:hAnsi="Times New Roman"/>
                  <w:color w:val="0000FF"/>
                  <w:u w:val="single"/>
                </w:rPr>
                <w:t>e</w:t>
              </w:r>
              <w:r w:rsidRPr="001F348C">
                <w:rPr>
                  <w:rFonts w:ascii="Times New Roman" w:hAnsi="Times New Roman"/>
                  <w:color w:val="0000FF"/>
                  <w:u w:val="single"/>
                  <w:lang w:val="ru-RU"/>
                </w:rPr>
                <w:t>24</w:t>
              </w:r>
            </w:hyperlink>
          </w:p>
        </w:tc>
      </w:tr>
      <w:tr w:rsidR="00A5615F">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Контрольная работа по теме "Биосфера — оболочка жизни"Промежуточная аттестация!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/88655</w:t>
              </w:r>
              <w:r>
                <w:rPr>
                  <w:rFonts w:ascii="Times New Roman" w:hAnsi="Times New Roman"/>
                  <w:color w:val="0000FF"/>
                  <w:u w:val="single"/>
                </w:rPr>
                <w:t>f</w:t>
              </w:r>
              <w:r w:rsidRPr="001F348C">
                <w:rPr>
                  <w:rFonts w:ascii="Times New Roman" w:hAnsi="Times New Roman"/>
                  <w:color w:val="0000FF"/>
                  <w:u w:val="single"/>
                  <w:lang w:val="ru-RU"/>
                </w:rPr>
                <w:t>50</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Природные комплексы </w:t>
            </w:r>
            <w:r w:rsidRPr="001F348C">
              <w:rPr>
                <w:rFonts w:ascii="Times New Roman" w:hAnsi="Times New Roman"/>
                <w:color w:val="000000"/>
                <w:sz w:val="24"/>
                <w:lang w:val="ru-RU"/>
              </w:rPr>
              <w:lastRenderedPageBreak/>
              <w:t>своей местности. Практическая работа "Характеристика локального природного комплекса".</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/886560</w:t>
              </w:r>
              <w:r>
                <w:rPr>
                  <w:rFonts w:ascii="Times New Roman" w:hAnsi="Times New Roman"/>
                  <w:color w:val="0000FF"/>
                  <w:u w:val="single"/>
                </w:rPr>
                <w:t>ae</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31</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Круговороты веществ на Земле</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/8865627</w:t>
              </w:r>
              <w:r>
                <w:rPr>
                  <w:rFonts w:ascii="Times New Roman" w:hAnsi="Times New Roman"/>
                  <w:color w:val="0000FF"/>
                  <w:u w:val="single"/>
                </w:rPr>
                <w:t>a</w:t>
              </w:r>
            </w:hyperlink>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/886563</w:t>
              </w:r>
              <w:r>
                <w:rPr>
                  <w:rFonts w:ascii="Times New Roman" w:hAnsi="Times New Roman"/>
                  <w:color w:val="0000FF"/>
                  <w:u w:val="single"/>
                </w:rPr>
                <w:t>ba</w:t>
              </w:r>
            </w:hyperlink>
          </w:p>
        </w:tc>
      </w:tr>
      <w:tr w:rsidR="00A5615F">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 Промежуточная аттестация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/886564</w:t>
              </w:r>
              <w:r>
                <w:rPr>
                  <w:rFonts w:ascii="Times New Roman" w:hAnsi="Times New Roman"/>
                  <w:color w:val="0000FF"/>
                  <w:u w:val="single"/>
                </w:rPr>
                <w:t>dc</w:t>
              </w:r>
            </w:hyperlink>
          </w:p>
        </w:tc>
      </w:tr>
      <w:tr w:rsidR="00A5615F">
        <w:trPr>
          <w:trHeight w:val="144"/>
        </w:trPr>
        <w:tc>
          <w:tcPr>
            <w:tcW w:w="3420" w:type="dxa"/>
            <w:gridSpan w:val="2"/>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lastRenderedPageBreak/>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32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3.5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bl>
    <w:p w:rsidR="00A5615F" w:rsidRDefault="00A5615F">
      <w:pPr>
        <w:sectPr w:rsidR="00A5615F">
          <w:pgSz w:w="16383" w:h="11906" w:orient="landscape"/>
          <w:pgMar w:top="1440" w:right="1440" w:bottom="1440" w:left="1440" w:header="0" w:footer="0" w:gutter="0"/>
          <w:cols w:space="720"/>
          <w:formProt w:val="0"/>
          <w:docGrid w:linePitch="100" w:charSpace="4096"/>
        </w:sectPr>
      </w:pPr>
    </w:p>
    <w:p w:rsidR="00A5615F" w:rsidRDefault="001F348C">
      <w:pPr>
        <w:spacing w:after="0"/>
        <w:ind w:left="120"/>
      </w:pPr>
      <w:r>
        <w:rPr>
          <w:rFonts w:ascii="Times New Roman" w:hAnsi="Times New Roman"/>
          <w:b/>
          <w:color w:val="000000"/>
          <w:sz w:val="28"/>
        </w:rPr>
        <w:lastRenderedPageBreak/>
        <w:t xml:space="preserve"> 7 КЛАСС </w:t>
      </w:r>
    </w:p>
    <w:tbl>
      <w:tblPr>
        <w:tblW w:w="13594" w:type="dxa"/>
        <w:tblInd w:w="-8" w:type="dxa"/>
        <w:tblLayout w:type="fixed"/>
        <w:tblCellMar>
          <w:top w:w="50" w:type="dxa"/>
          <w:left w:w="100" w:type="dxa"/>
        </w:tblCellMar>
        <w:tblLook w:val="04A0" w:firstRow="1" w:lastRow="0" w:firstColumn="1" w:lastColumn="0" w:noHBand="0" w:noVBand="1"/>
      </w:tblPr>
      <w:tblGrid>
        <w:gridCol w:w="517"/>
        <w:gridCol w:w="3120"/>
        <w:gridCol w:w="1146"/>
        <w:gridCol w:w="2138"/>
        <w:gridCol w:w="2284"/>
        <w:gridCol w:w="1611"/>
        <w:gridCol w:w="2778"/>
      </w:tblGrid>
      <w:tr w:rsidR="00A5615F">
        <w:trPr>
          <w:trHeight w:val="144"/>
        </w:trPr>
        <w:tc>
          <w:tcPr>
            <w:tcW w:w="516"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 п/п </w:t>
            </w:r>
          </w:p>
          <w:p w:rsidR="00A5615F" w:rsidRDefault="00A5615F">
            <w:pPr>
              <w:widowControl w:val="0"/>
              <w:spacing w:after="0"/>
              <w:ind w:left="135"/>
            </w:pPr>
          </w:p>
        </w:tc>
        <w:tc>
          <w:tcPr>
            <w:tcW w:w="3120"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Тема урока </w:t>
            </w:r>
          </w:p>
          <w:p w:rsidR="00A5615F" w:rsidRDefault="00A5615F">
            <w:pPr>
              <w:widowControl w:val="0"/>
              <w:spacing w:after="0"/>
              <w:ind w:left="135"/>
            </w:pPr>
          </w:p>
        </w:tc>
        <w:tc>
          <w:tcPr>
            <w:tcW w:w="5568"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b/>
                <w:color w:val="000000"/>
                <w:sz w:val="24"/>
              </w:rPr>
              <w:t>Количество часов</w:t>
            </w:r>
          </w:p>
        </w:tc>
        <w:tc>
          <w:tcPr>
            <w:tcW w:w="1611"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Дата изучения </w:t>
            </w:r>
          </w:p>
          <w:p w:rsidR="00A5615F" w:rsidRDefault="00A5615F">
            <w:pPr>
              <w:widowControl w:val="0"/>
              <w:spacing w:after="0"/>
              <w:ind w:left="135"/>
            </w:pPr>
          </w:p>
        </w:tc>
        <w:tc>
          <w:tcPr>
            <w:tcW w:w="2778"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A5615F" w:rsidRDefault="00A5615F">
            <w:pPr>
              <w:widowControl w:val="0"/>
              <w:spacing w:after="0"/>
              <w:ind w:left="135"/>
            </w:pPr>
          </w:p>
        </w:tc>
      </w:tr>
      <w:tr w:rsidR="00A5615F">
        <w:trPr>
          <w:trHeight w:val="144"/>
        </w:trPr>
        <w:tc>
          <w:tcPr>
            <w:tcW w:w="516" w:type="dxa"/>
            <w:vMerge/>
            <w:tcBorders>
              <w:left w:val="single" w:sz="6" w:space="0" w:color="000000"/>
              <w:bottom w:val="single" w:sz="6" w:space="0" w:color="000000"/>
              <w:right w:val="single" w:sz="6" w:space="0" w:color="000000"/>
            </w:tcBorders>
          </w:tcPr>
          <w:p w:rsidR="00A5615F" w:rsidRDefault="00A5615F">
            <w:pPr>
              <w:widowControl w:val="0"/>
            </w:pPr>
          </w:p>
        </w:tc>
        <w:tc>
          <w:tcPr>
            <w:tcW w:w="3120" w:type="dxa"/>
            <w:vMerge/>
            <w:tcBorders>
              <w:left w:val="single" w:sz="6" w:space="0" w:color="000000"/>
              <w:bottom w:val="single" w:sz="6" w:space="0" w:color="000000"/>
              <w:right w:val="single" w:sz="6" w:space="0" w:color="000000"/>
            </w:tcBorders>
          </w:tcPr>
          <w:p w:rsidR="00A5615F" w:rsidRDefault="00A5615F">
            <w:pPr>
              <w:widowControl w:val="0"/>
            </w:pP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Всего </w:t>
            </w:r>
          </w:p>
          <w:p w:rsidR="00A5615F" w:rsidRDefault="00A5615F">
            <w:pPr>
              <w:widowControl w:val="0"/>
              <w:spacing w:after="0"/>
              <w:ind w:left="135"/>
            </w:pP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Контрольные работы </w:t>
            </w:r>
          </w:p>
          <w:p w:rsidR="00A5615F" w:rsidRDefault="00A5615F">
            <w:pPr>
              <w:widowControl w:val="0"/>
              <w:spacing w:after="0"/>
              <w:ind w:left="135"/>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Практические работы </w:t>
            </w:r>
          </w:p>
          <w:p w:rsidR="00A5615F" w:rsidRDefault="00A5615F">
            <w:pPr>
              <w:widowControl w:val="0"/>
              <w:spacing w:after="0"/>
              <w:ind w:left="135"/>
            </w:pPr>
          </w:p>
        </w:tc>
        <w:tc>
          <w:tcPr>
            <w:tcW w:w="1611" w:type="dxa"/>
            <w:vMerge/>
            <w:tcBorders>
              <w:left w:val="single" w:sz="6" w:space="0" w:color="000000"/>
              <w:bottom w:val="single" w:sz="6" w:space="0" w:color="000000"/>
              <w:right w:val="single" w:sz="6" w:space="0" w:color="000000"/>
            </w:tcBorders>
          </w:tcPr>
          <w:p w:rsidR="00A5615F" w:rsidRDefault="00A5615F">
            <w:pPr>
              <w:widowControl w:val="0"/>
            </w:pPr>
          </w:p>
        </w:tc>
        <w:tc>
          <w:tcPr>
            <w:tcW w:w="2778" w:type="dxa"/>
            <w:vMerge/>
            <w:tcBorders>
              <w:left w:val="single" w:sz="6" w:space="0" w:color="000000"/>
              <w:bottom w:val="single" w:sz="6" w:space="0" w:color="000000"/>
              <w:right w:val="single" w:sz="6" w:space="0" w:color="000000"/>
            </w:tcBorders>
          </w:tcPr>
          <w:p w:rsidR="00A5615F" w:rsidRDefault="00A5615F">
            <w:pPr>
              <w:widowControl w:val="0"/>
            </w:pPr>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/88656630</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/88656874</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История Земли как планеты. Входной контроль!</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/886569</w:t>
              </w:r>
              <w:r>
                <w:rPr>
                  <w:rFonts w:ascii="Times New Roman" w:hAnsi="Times New Roman"/>
                  <w:color w:val="0000FF"/>
                  <w:u w:val="single"/>
                </w:rPr>
                <w:t>fa</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4</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Литосферные плиты и их движение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/88656</w:t>
              </w:r>
              <w:r>
                <w:rPr>
                  <w:rFonts w:ascii="Times New Roman" w:hAnsi="Times New Roman"/>
                  <w:color w:val="0000FF"/>
                  <w:u w:val="single"/>
                </w:rPr>
                <w:t>b</w:t>
              </w:r>
              <w:r w:rsidRPr="001F348C">
                <w:rPr>
                  <w:rFonts w:ascii="Times New Roman" w:hAnsi="Times New Roman"/>
                  <w:color w:val="0000FF"/>
                  <w:u w:val="single"/>
                  <w:lang w:val="ru-RU"/>
                </w:rPr>
                <w:t>1</w:t>
              </w:r>
              <w:r>
                <w:rPr>
                  <w:rFonts w:ascii="Times New Roman" w:hAnsi="Times New Roman"/>
                  <w:color w:val="0000FF"/>
                  <w:u w:val="single"/>
                </w:rPr>
                <w:t>c</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Материки, океаны и части света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/88656</w:t>
              </w:r>
              <w:r>
                <w:rPr>
                  <w:rFonts w:ascii="Times New Roman" w:hAnsi="Times New Roman"/>
                  <w:color w:val="0000FF"/>
                  <w:u w:val="single"/>
                </w:rPr>
                <w:t>d</w:t>
              </w:r>
              <w:r w:rsidRPr="001F348C">
                <w:rPr>
                  <w:rFonts w:ascii="Times New Roman" w:hAnsi="Times New Roman"/>
                  <w:color w:val="0000FF"/>
                  <w:u w:val="single"/>
                  <w:lang w:val="ru-RU"/>
                </w:rPr>
                <w:t>60</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/88656</w:t>
              </w:r>
              <w:r>
                <w:rPr>
                  <w:rFonts w:ascii="Times New Roman" w:hAnsi="Times New Roman"/>
                  <w:color w:val="0000FF"/>
                  <w:u w:val="single"/>
                </w:rPr>
                <w:t>e</w:t>
              </w:r>
              <w:r w:rsidRPr="001F348C">
                <w:rPr>
                  <w:rFonts w:ascii="Times New Roman" w:hAnsi="Times New Roman"/>
                  <w:color w:val="0000FF"/>
                  <w:u w:val="single"/>
                  <w:lang w:val="ru-RU"/>
                </w:rPr>
                <w:t>8</w:t>
              </w:r>
              <w:r>
                <w:rPr>
                  <w:rFonts w:ascii="Times New Roman" w:hAnsi="Times New Roman"/>
                  <w:color w:val="0000FF"/>
                  <w:u w:val="single"/>
                </w:rPr>
                <w:t>c</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7</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/88656</w:t>
              </w:r>
              <w:r>
                <w:rPr>
                  <w:rFonts w:ascii="Times New Roman" w:hAnsi="Times New Roman"/>
                  <w:color w:val="0000FF"/>
                  <w:u w:val="single"/>
                </w:rPr>
                <w:t>f</w:t>
              </w:r>
              <w:r w:rsidRPr="001F348C">
                <w:rPr>
                  <w:rFonts w:ascii="Times New Roman" w:hAnsi="Times New Roman"/>
                  <w:color w:val="0000FF"/>
                  <w:u w:val="single"/>
                  <w:lang w:val="ru-RU"/>
                </w:rPr>
                <w:t>9</w:t>
              </w:r>
              <w:r>
                <w:rPr>
                  <w:rFonts w:ascii="Times New Roman" w:hAnsi="Times New Roman"/>
                  <w:color w:val="0000FF"/>
                  <w:u w:val="single"/>
                </w:rPr>
                <w:t>a</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8</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Полезные ископаемые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/886570</w:t>
              </w:r>
              <w:r>
                <w:rPr>
                  <w:rFonts w:ascii="Times New Roman" w:hAnsi="Times New Roman"/>
                  <w:color w:val="0000FF"/>
                  <w:u w:val="single"/>
                </w:rPr>
                <w:t>b</w:t>
              </w:r>
              <w:r w:rsidRPr="001F348C">
                <w:rPr>
                  <w:rFonts w:ascii="Times New Roman" w:hAnsi="Times New Roman"/>
                  <w:color w:val="0000FF"/>
                  <w:u w:val="single"/>
                  <w:lang w:val="ru-RU"/>
                </w:rPr>
                <w:t>2</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9</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Обобщающее повторение по теме "Литосфера и рельеф Земли"</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/88657288</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10</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Закономерности распределения температуры воздуха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/88657440</w:t>
              </w:r>
            </w:hyperlink>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11</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12</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Воздушные массы, их типы. Преобладающие ветры</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/8865759</w:t>
              </w:r>
              <w:r>
                <w:rPr>
                  <w:rFonts w:ascii="Times New Roman" w:hAnsi="Times New Roman"/>
                  <w:color w:val="0000FF"/>
                  <w:u w:val="single"/>
                </w:rPr>
                <w:t>e</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13</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/886576</w:t>
              </w:r>
              <w:r>
                <w:rPr>
                  <w:rFonts w:ascii="Times New Roman" w:hAnsi="Times New Roman"/>
                  <w:color w:val="0000FF"/>
                  <w:u w:val="single"/>
                </w:rPr>
                <w:t>de</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14</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1F348C">
              <w:rPr>
                <w:rFonts w:ascii="Times New Roman" w:hAnsi="Times New Roman"/>
                <w:color w:val="000000"/>
                <w:sz w:val="24"/>
                <w:lang w:val="ru-RU"/>
              </w:rPr>
              <w:lastRenderedPageBreak/>
              <w:t>точки зрения на их причины</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/88657800</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15</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/88657</w:t>
              </w:r>
              <w:r>
                <w:rPr>
                  <w:rFonts w:ascii="Times New Roman" w:hAnsi="Times New Roman"/>
                  <w:color w:val="0000FF"/>
                  <w:u w:val="single"/>
                </w:rPr>
                <w:t>b</w:t>
              </w:r>
              <w:r w:rsidRPr="001F348C">
                <w:rPr>
                  <w:rFonts w:ascii="Times New Roman" w:hAnsi="Times New Roman"/>
                  <w:color w:val="0000FF"/>
                  <w:u w:val="single"/>
                  <w:lang w:val="ru-RU"/>
                </w:rPr>
                <w:t>3</w:t>
              </w:r>
              <w:r>
                <w:rPr>
                  <w:rFonts w:ascii="Times New Roman" w:hAnsi="Times New Roman"/>
                  <w:color w:val="0000FF"/>
                  <w:u w:val="single"/>
                </w:rPr>
                <w:t>e</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16</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Обобщающее повторение по теме "Атмосфера и Климаты Земли"</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/88657</w:t>
              </w:r>
              <w:r>
                <w:rPr>
                  <w:rFonts w:ascii="Times New Roman" w:hAnsi="Times New Roman"/>
                  <w:color w:val="0000FF"/>
                  <w:u w:val="single"/>
                </w:rPr>
                <w:t>ca</w:t>
              </w:r>
              <w:r w:rsidRPr="001F348C">
                <w:rPr>
                  <w:rFonts w:ascii="Times New Roman" w:hAnsi="Times New Roman"/>
                  <w:color w:val="0000FF"/>
                  <w:u w:val="single"/>
                  <w:lang w:val="ru-RU"/>
                </w:rPr>
                <w:t>6</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17</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Мировой океан и его части</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/88658444</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18</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/886586</w:t>
              </w:r>
              <w:r>
                <w:rPr>
                  <w:rFonts w:ascii="Times New Roman" w:hAnsi="Times New Roman"/>
                  <w:color w:val="0000FF"/>
                  <w:u w:val="single"/>
                </w:rPr>
                <w:t>c</w:t>
              </w:r>
              <w:r w:rsidRPr="001F348C">
                <w:rPr>
                  <w:rFonts w:ascii="Times New Roman" w:hAnsi="Times New Roman"/>
                  <w:color w:val="0000FF"/>
                  <w:u w:val="single"/>
                  <w:lang w:val="ru-RU"/>
                </w:rPr>
                <w:t>4</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19</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закономерностей изменения солёности </w:t>
            </w:r>
            <w:r w:rsidRPr="001F348C">
              <w:rPr>
                <w:rFonts w:ascii="Times New Roman" w:hAnsi="Times New Roman"/>
                <w:color w:val="000000"/>
                <w:sz w:val="24"/>
                <w:lang w:val="ru-RU"/>
              </w:rPr>
              <w:lastRenderedPageBreak/>
              <w:t>поверхностных вод Мирового океана и распространения тёплых и холодных течений у западных и восточных побережий материков"</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/88657</w:t>
              </w:r>
              <w:r>
                <w:rPr>
                  <w:rFonts w:ascii="Times New Roman" w:hAnsi="Times New Roman"/>
                  <w:color w:val="0000FF"/>
                  <w:u w:val="single"/>
                </w:rPr>
                <w:t>f</w:t>
              </w:r>
              <w:r w:rsidRPr="001F348C">
                <w:rPr>
                  <w:rFonts w:ascii="Times New Roman" w:hAnsi="Times New Roman"/>
                  <w:color w:val="0000FF"/>
                  <w:u w:val="single"/>
                  <w:lang w:val="ru-RU"/>
                </w:rPr>
                <w:t>94</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20</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/886587</w:t>
              </w:r>
              <w:r>
                <w:rPr>
                  <w:rFonts w:ascii="Times New Roman" w:hAnsi="Times New Roman"/>
                  <w:color w:val="0000FF"/>
                  <w:u w:val="single"/>
                </w:rPr>
                <w:t>f</w:t>
              </w:r>
              <w:r w:rsidRPr="001F348C">
                <w:rPr>
                  <w:rFonts w:ascii="Times New Roman" w:hAnsi="Times New Roman"/>
                  <w:color w:val="0000FF"/>
                  <w:u w:val="single"/>
                  <w:lang w:val="ru-RU"/>
                </w:rPr>
                <w:t>0</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21</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/88658</w:t>
              </w:r>
              <w:r>
                <w:rPr>
                  <w:rFonts w:ascii="Times New Roman" w:hAnsi="Times New Roman"/>
                  <w:color w:val="0000FF"/>
                  <w:u w:val="single"/>
                </w:rPr>
                <w:t>f</w:t>
              </w:r>
              <w:r w:rsidRPr="001F348C">
                <w:rPr>
                  <w:rFonts w:ascii="Times New Roman" w:hAnsi="Times New Roman"/>
                  <w:color w:val="0000FF"/>
                  <w:u w:val="single"/>
                  <w:lang w:val="ru-RU"/>
                </w:rPr>
                <w:t>52</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22</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Обобщающее повторение по темам: "Атмосфера и климаты Земли" и "Мировой океан — </w:t>
            </w:r>
            <w:r w:rsidRPr="001F348C">
              <w:rPr>
                <w:rFonts w:ascii="Times New Roman" w:hAnsi="Times New Roman"/>
                <w:color w:val="000000"/>
                <w:sz w:val="24"/>
                <w:lang w:val="ru-RU"/>
              </w:rPr>
              <w:lastRenderedPageBreak/>
              <w:t>основная часть гидросферы"</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/886590</w:t>
              </w:r>
              <w:r>
                <w:rPr>
                  <w:rFonts w:ascii="Times New Roman" w:hAnsi="Times New Roman"/>
                  <w:color w:val="0000FF"/>
                  <w:u w:val="single"/>
                </w:rPr>
                <w:t>ce</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23</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Заселение Земли человеком. Современная численность населения мира. Изменение численности населения во времени. (Роль гражданского общества, каждого гражданина в противодействии коррупции)</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/88659272</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24</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/8865939</w:t>
              </w:r>
              <w:r>
                <w:rPr>
                  <w:rFonts w:ascii="Times New Roman" w:hAnsi="Times New Roman"/>
                  <w:color w:val="0000FF"/>
                  <w:u w:val="single"/>
                </w:rPr>
                <w:t>e</w:t>
              </w:r>
            </w:hyperlink>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25</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Размещение и плотность населения. Практическая работа "Определение и сравнение различий в численности, плотности </w:t>
            </w:r>
            <w:r w:rsidRPr="001F348C">
              <w:rPr>
                <w:rFonts w:ascii="Times New Roman" w:hAnsi="Times New Roman"/>
                <w:color w:val="000000"/>
                <w:sz w:val="24"/>
                <w:lang w:val="ru-RU"/>
              </w:rPr>
              <w:lastRenderedPageBreak/>
              <w:t>населения отдельных стран по разным источникам"</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26</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/88659538</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27</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Мировые и национальные религии. География мировых религий. ( Антикор- Осуждение корррупции и взятоничества в различных религиях).</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/88659664</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28</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/886597</w:t>
              </w:r>
              <w:r>
                <w:rPr>
                  <w:rFonts w:ascii="Times New Roman" w:hAnsi="Times New Roman"/>
                  <w:color w:val="0000FF"/>
                  <w:u w:val="single"/>
                </w:rPr>
                <w:t>ae</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29</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Комплексные карты. Многообразие стран. Профессия менеджер в сфере туризма, экскурсовод. Практическая работа </w:t>
            </w:r>
            <w:r w:rsidRPr="001F348C">
              <w:rPr>
                <w:rFonts w:ascii="Times New Roman" w:hAnsi="Times New Roman"/>
                <w:color w:val="000000"/>
                <w:sz w:val="24"/>
                <w:lang w:val="ru-RU"/>
              </w:rPr>
              <w:lastRenderedPageBreak/>
              <w:t>"Сравнение занятий населения двух стран по комплексным картам"</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/886599</w:t>
              </w:r>
              <w:r>
                <w:rPr>
                  <w:rFonts w:ascii="Times New Roman" w:hAnsi="Times New Roman"/>
                  <w:color w:val="0000FF"/>
                  <w:u w:val="single"/>
                </w:rPr>
                <w:t>d</w:t>
              </w:r>
              <w:r w:rsidRPr="001F348C">
                <w:rPr>
                  <w:rFonts w:ascii="Times New Roman" w:hAnsi="Times New Roman"/>
                  <w:color w:val="0000FF"/>
                  <w:u w:val="single"/>
                  <w:lang w:val="ru-RU"/>
                </w:rPr>
                <w:t>4</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30</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Африка. История открытия. 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/88659</w:t>
              </w:r>
              <w:r>
                <w:rPr>
                  <w:rFonts w:ascii="Times New Roman" w:hAnsi="Times New Roman"/>
                  <w:color w:val="0000FF"/>
                  <w:u w:val="single"/>
                </w:rPr>
                <w:t>b</w:t>
              </w:r>
              <w:r w:rsidRPr="001F348C">
                <w:rPr>
                  <w:rFonts w:ascii="Times New Roman" w:hAnsi="Times New Roman"/>
                  <w:color w:val="0000FF"/>
                  <w:u w:val="single"/>
                  <w:lang w:val="ru-RU"/>
                </w:rPr>
                <w:t>28</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31</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ab</w:t>
              </w:r>
              <w:r w:rsidRPr="001F348C">
                <w:rPr>
                  <w:rFonts w:ascii="Times New Roman" w:hAnsi="Times New Roman"/>
                  <w:color w:val="0000FF"/>
                  <w:u w:val="single"/>
                  <w:lang w:val="ru-RU"/>
                </w:rPr>
                <w:t>2</w:t>
              </w:r>
              <w:r>
                <w:rPr>
                  <w:rFonts w:ascii="Times New Roman" w:hAnsi="Times New Roman"/>
                  <w:color w:val="0000FF"/>
                  <w:u w:val="single"/>
                </w:rPr>
                <w:t>c</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32</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a</w:t>
              </w:r>
              <w:r w:rsidRPr="001F348C">
                <w:rPr>
                  <w:rFonts w:ascii="Times New Roman" w:hAnsi="Times New Roman"/>
                  <w:color w:val="0000FF"/>
                  <w:u w:val="single"/>
                  <w:lang w:val="ru-RU"/>
                </w:rPr>
                <w:t>4</w:t>
              </w:r>
              <w:r>
                <w:rPr>
                  <w:rFonts w:ascii="Times New Roman" w:hAnsi="Times New Roman"/>
                  <w:color w:val="0000FF"/>
                  <w:u w:val="single"/>
                </w:rPr>
                <w:t>ce</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33</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Африка. Крупнейшие по территории и численности населения страны</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a</w:t>
              </w:r>
              <w:r w:rsidRPr="001F348C">
                <w:rPr>
                  <w:rFonts w:ascii="Times New Roman" w:hAnsi="Times New Roman"/>
                  <w:color w:val="0000FF"/>
                  <w:u w:val="single"/>
                  <w:lang w:val="ru-RU"/>
                </w:rPr>
                <w:t>62</w:t>
              </w:r>
              <w:r>
                <w:rPr>
                  <w:rFonts w:ascii="Times New Roman" w:hAnsi="Times New Roman"/>
                  <w:color w:val="0000FF"/>
                  <w:u w:val="single"/>
                </w:rPr>
                <w:t>c</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34</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Южная Америка. История открытия. 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ab</w:t>
              </w:r>
              <w:r w:rsidRPr="001F348C">
                <w:rPr>
                  <w:rFonts w:ascii="Times New Roman" w:hAnsi="Times New Roman"/>
                  <w:color w:val="0000FF"/>
                  <w:u w:val="single"/>
                  <w:lang w:val="ru-RU"/>
                </w:rPr>
                <w:t>2</w:t>
              </w:r>
              <w:r>
                <w:rPr>
                  <w:rFonts w:ascii="Times New Roman" w:hAnsi="Times New Roman"/>
                  <w:color w:val="0000FF"/>
                  <w:u w:val="single"/>
                </w:rPr>
                <w:t>c</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35</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b</w:t>
              </w:r>
              <w:r w:rsidRPr="001F348C">
                <w:rPr>
                  <w:rFonts w:ascii="Times New Roman" w:hAnsi="Times New Roman"/>
                  <w:color w:val="0000FF"/>
                  <w:u w:val="single"/>
                  <w:lang w:val="ru-RU"/>
                </w:rPr>
                <w:t>72</w:t>
              </w:r>
              <w:r>
                <w:rPr>
                  <w:rFonts w:ascii="Times New Roman" w:hAnsi="Times New Roman"/>
                  <w:color w:val="0000FF"/>
                  <w:u w:val="single"/>
                </w:rPr>
                <w:t>a</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36</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a</w:t>
              </w:r>
              <w:r w:rsidRPr="001F348C">
                <w:rPr>
                  <w:rFonts w:ascii="Times New Roman" w:hAnsi="Times New Roman"/>
                  <w:color w:val="0000FF"/>
                  <w:u w:val="single"/>
                  <w:lang w:val="ru-RU"/>
                </w:rPr>
                <w:t>79</w:t>
              </w:r>
              <w:r>
                <w:rPr>
                  <w:rFonts w:ascii="Times New Roman" w:hAnsi="Times New Roman"/>
                  <w:color w:val="0000FF"/>
                  <w:u w:val="single"/>
                </w:rPr>
                <w:t>e</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37</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Южная Америка. Крупнейшие по территории и численности населения страны</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ac</w:t>
              </w:r>
              <w:r w:rsidRPr="001F348C">
                <w:rPr>
                  <w:rFonts w:ascii="Times New Roman" w:hAnsi="Times New Roman"/>
                  <w:color w:val="0000FF"/>
                  <w:u w:val="single"/>
                  <w:lang w:val="ru-RU"/>
                </w:rPr>
                <w:t>76</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38</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b</w:t>
              </w:r>
              <w:r w:rsidRPr="001F348C">
                <w:rPr>
                  <w:rFonts w:ascii="Times New Roman" w:hAnsi="Times New Roman"/>
                  <w:color w:val="0000FF"/>
                  <w:u w:val="single"/>
                  <w:lang w:val="ru-RU"/>
                </w:rPr>
                <w:t>932</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39</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w:t>
            </w:r>
            <w:r w:rsidRPr="001F348C">
              <w:rPr>
                <w:rFonts w:ascii="Times New Roman" w:hAnsi="Times New Roman"/>
                <w:color w:val="000000"/>
                <w:sz w:val="24"/>
                <w:lang w:val="ru-RU"/>
              </w:rPr>
              <w:lastRenderedPageBreak/>
              <w:t>плану"</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a</w:t>
              </w:r>
              <w:r w:rsidRPr="001F348C">
                <w:rPr>
                  <w:rFonts w:ascii="Times New Roman" w:hAnsi="Times New Roman"/>
                  <w:color w:val="0000FF"/>
                  <w:u w:val="single"/>
                  <w:lang w:val="ru-RU"/>
                </w:rPr>
                <w:t>97</w:t>
              </w:r>
              <w:r>
                <w:rPr>
                  <w:rFonts w:ascii="Times New Roman" w:hAnsi="Times New Roman"/>
                  <w:color w:val="0000FF"/>
                  <w:u w:val="single"/>
                </w:rPr>
                <w:t>e</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40</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ad</w:t>
              </w:r>
              <w:r w:rsidRPr="001F348C">
                <w:rPr>
                  <w:rFonts w:ascii="Times New Roman" w:hAnsi="Times New Roman"/>
                  <w:color w:val="0000FF"/>
                  <w:u w:val="single"/>
                  <w:lang w:val="ru-RU"/>
                </w:rPr>
                <w:t>98</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41</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ba</w:t>
              </w:r>
              <w:r w:rsidRPr="001F348C">
                <w:rPr>
                  <w:rFonts w:ascii="Times New Roman" w:hAnsi="Times New Roman"/>
                  <w:color w:val="0000FF"/>
                  <w:u w:val="single"/>
                  <w:lang w:val="ru-RU"/>
                </w:rPr>
                <w:t>86</w:t>
              </w:r>
            </w:hyperlink>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42</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43</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44</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Антарктида — уникальный материк. Освоение человеком Антарктиды. Роль России </w:t>
            </w:r>
            <w:r w:rsidRPr="001F348C">
              <w:rPr>
                <w:rFonts w:ascii="Times New Roman" w:hAnsi="Times New Roman"/>
                <w:color w:val="000000"/>
                <w:sz w:val="24"/>
                <w:lang w:val="ru-RU"/>
              </w:rPr>
              <w:lastRenderedPageBreak/>
              <w:t>в открытиях и исследованиях ледового континента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45</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bba</w:t>
              </w:r>
              <w:r w:rsidRPr="001F348C">
                <w:rPr>
                  <w:rFonts w:ascii="Times New Roman" w:hAnsi="Times New Roman"/>
                  <w:color w:val="0000FF"/>
                  <w:u w:val="single"/>
                  <w:lang w:val="ru-RU"/>
                </w:rPr>
                <w:t>8</w:t>
              </w:r>
            </w:hyperlink>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46</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Северная Америка. История открытия и освоения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47</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Северная Америка. 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be</w:t>
              </w:r>
              <w:r w:rsidRPr="001F348C">
                <w:rPr>
                  <w:rFonts w:ascii="Times New Roman" w:hAnsi="Times New Roman"/>
                  <w:color w:val="0000FF"/>
                  <w:u w:val="single"/>
                  <w:lang w:val="ru-RU"/>
                </w:rPr>
                <w:t>6</w:t>
              </w:r>
              <w:r>
                <w:rPr>
                  <w:rFonts w:ascii="Times New Roman" w:hAnsi="Times New Roman"/>
                  <w:color w:val="0000FF"/>
                  <w:u w:val="single"/>
                </w:rPr>
                <w:t>e</w:t>
              </w:r>
            </w:hyperlink>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48</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49</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c</w:t>
              </w:r>
              <w:r w:rsidRPr="001F348C">
                <w:rPr>
                  <w:rFonts w:ascii="Times New Roman" w:hAnsi="Times New Roman"/>
                  <w:color w:val="0000FF"/>
                  <w:u w:val="single"/>
                  <w:lang w:val="ru-RU"/>
                </w:rPr>
                <w:t>4</w:t>
              </w:r>
              <w:r>
                <w:rPr>
                  <w:rFonts w:ascii="Times New Roman" w:hAnsi="Times New Roman"/>
                  <w:color w:val="0000FF"/>
                  <w:u w:val="single"/>
                </w:rPr>
                <w:t>d</w:t>
              </w:r>
              <w:r w:rsidRPr="001F348C">
                <w:rPr>
                  <w:rFonts w:ascii="Times New Roman" w:hAnsi="Times New Roman"/>
                  <w:color w:val="0000FF"/>
                  <w:u w:val="single"/>
                  <w:lang w:val="ru-RU"/>
                </w:rPr>
                <w:t>6</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50</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Северная Америка. Изменение природы под влиянием хозяйственной </w:t>
            </w:r>
            <w:r w:rsidRPr="001F348C">
              <w:rPr>
                <w:rFonts w:ascii="Times New Roman" w:hAnsi="Times New Roman"/>
                <w:color w:val="000000"/>
                <w:sz w:val="24"/>
                <w:lang w:val="ru-RU"/>
              </w:rPr>
              <w:lastRenderedPageBreak/>
              <w:t>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ca</w:t>
              </w:r>
              <w:r w:rsidRPr="001F348C">
                <w:rPr>
                  <w:rFonts w:ascii="Times New Roman" w:hAnsi="Times New Roman"/>
                  <w:color w:val="0000FF"/>
                  <w:u w:val="single"/>
                  <w:lang w:val="ru-RU"/>
                </w:rPr>
                <w:t>6</w:t>
              </w:r>
              <w:r>
                <w:rPr>
                  <w:rFonts w:ascii="Times New Roman" w:hAnsi="Times New Roman"/>
                  <w:color w:val="0000FF"/>
                  <w:u w:val="single"/>
                </w:rPr>
                <w:t>c</w:t>
              </w:r>
            </w:hyperlink>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51</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52</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Евразия. История открытия и освоения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53</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Евразия. 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bfb</w:t>
              </w:r>
              <w:r w:rsidRPr="001F348C">
                <w:rPr>
                  <w:rFonts w:ascii="Times New Roman" w:hAnsi="Times New Roman"/>
                  <w:color w:val="0000FF"/>
                  <w:u w:val="single"/>
                  <w:lang w:val="ru-RU"/>
                </w:rPr>
                <w:t>8</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54</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Евразия. Основные черты рельефа и определяющие его факторы</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c</w:t>
              </w:r>
              <w:r w:rsidRPr="001F348C">
                <w:rPr>
                  <w:rFonts w:ascii="Times New Roman" w:hAnsi="Times New Roman"/>
                  <w:color w:val="0000FF"/>
                  <w:u w:val="single"/>
                  <w:lang w:val="ru-RU"/>
                </w:rPr>
                <w:t>0</w:t>
              </w:r>
              <w:r>
                <w:rPr>
                  <w:rFonts w:ascii="Times New Roman" w:hAnsi="Times New Roman"/>
                  <w:color w:val="0000FF"/>
                  <w:u w:val="single"/>
                </w:rPr>
                <w:t>d</w:t>
              </w:r>
              <w:r w:rsidRPr="001F348C">
                <w:rPr>
                  <w:rFonts w:ascii="Times New Roman" w:hAnsi="Times New Roman"/>
                  <w:color w:val="0000FF"/>
                  <w:u w:val="single"/>
                  <w:lang w:val="ru-RU"/>
                </w:rPr>
                <w:t>0</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55</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c</w:t>
              </w:r>
              <w:r w:rsidRPr="001F348C">
                <w:rPr>
                  <w:rFonts w:ascii="Times New Roman" w:hAnsi="Times New Roman"/>
                  <w:color w:val="0000FF"/>
                  <w:u w:val="single"/>
                  <w:lang w:val="ru-RU"/>
                </w:rPr>
                <w:t>620</w:t>
              </w:r>
            </w:hyperlink>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56</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Евразия. Основные черты внутренних вод и определяющие их факторы</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57</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c</w:t>
              </w:r>
              <w:r w:rsidRPr="001F348C">
                <w:rPr>
                  <w:rFonts w:ascii="Times New Roman" w:hAnsi="Times New Roman"/>
                  <w:color w:val="0000FF"/>
                  <w:u w:val="single"/>
                  <w:lang w:val="ru-RU"/>
                </w:rPr>
                <w:t>7</w:t>
              </w:r>
              <w:r>
                <w:rPr>
                  <w:rFonts w:ascii="Times New Roman" w:hAnsi="Times New Roman"/>
                  <w:color w:val="0000FF"/>
                  <w:u w:val="single"/>
                </w:rPr>
                <w:t>b</w:t>
              </w:r>
              <w:r w:rsidRPr="001F348C">
                <w:rPr>
                  <w:rFonts w:ascii="Times New Roman" w:hAnsi="Times New Roman"/>
                  <w:color w:val="0000FF"/>
                  <w:u w:val="single"/>
                  <w:lang w:val="ru-RU"/>
                </w:rPr>
                <w:t>0</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58</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Евразия. Население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cbac</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59</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Евразия. Политическая карта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d</w:t>
              </w:r>
              <w:r w:rsidRPr="001F348C">
                <w:rPr>
                  <w:rFonts w:ascii="Times New Roman" w:hAnsi="Times New Roman"/>
                  <w:color w:val="0000FF"/>
                  <w:u w:val="single"/>
                  <w:lang w:val="ru-RU"/>
                </w:rPr>
                <w:t>2</w:t>
              </w:r>
              <w:r>
                <w:rPr>
                  <w:rFonts w:ascii="Times New Roman" w:hAnsi="Times New Roman"/>
                  <w:color w:val="0000FF"/>
                  <w:u w:val="single"/>
                </w:rPr>
                <w:t>e</w:t>
              </w:r>
              <w:r w:rsidRPr="001F348C">
                <w:rPr>
                  <w:rFonts w:ascii="Times New Roman" w:hAnsi="Times New Roman"/>
                  <w:color w:val="0000FF"/>
                  <w:u w:val="single"/>
                  <w:lang w:val="ru-RU"/>
                </w:rPr>
                <w:t>6</w:t>
              </w:r>
            </w:hyperlink>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60</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Евразия. Крупнейшие по территории и численности населения страны</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61</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cf</w:t>
              </w:r>
              <w:r w:rsidRPr="001F348C">
                <w:rPr>
                  <w:rFonts w:ascii="Times New Roman" w:hAnsi="Times New Roman"/>
                  <w:color w:val="0000FF"/>
                  <w:u w:val="single"/>
                  <w:lang w:val="ru-RU"/>
                </w:rPr>
                <w:t>30</w:t>
              </w:r>
            </w:hyperlink>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62</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Практическая работа "Объяснение распространения зон современного вулканизма </w:t>
            </w:r>
            <w:r w:rsidRPr="001F348C">
              <w:rPr>
                <w:rFonts w:ascii="Times New Roman" w:hAnsi="Times New Roman"/>
                <w:color w:val="000000"/>
                <w:sz w:val="24"/>
                <w:lang w:val="ru-RU"/>
              </w:rPr>
              <w:lastRenderedPageBreak/>
              <w:t>и землетрясений на территории Северной Америки и Евразии"</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63</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d</w:t>
              </w:r>
              <w:r w:rsidRPr="001F348C">
                <w:rPr>
                  <w:rFonts w:ascii="Times New Roman" w:hAnsi="Times New Roman"/>
                  <w:color w:val="0000FF"/>
                  <w:u w:val="single"/>
                  <w:lang w:val="ru-RU"/>
                </w:rPr>
                <w:t>4</w:t>
              </w:r>
              <w:r>
                <w:rPr>
                  <w:rFonts w:ascii="Times New Roman" w:hAnsi="Times New Roman"/>
                  <w:color w:val="0000FF"/>
                  <w:u w:val="single"/>
                </w:rPr>
                <w:t>b</w:t>
              </w:r>
              <w:r w:rsidRPr="001F348C">
                <w:rPr>
                  <w:rFonts w:ascii="Times New Roman" w:hAnsi="Times New Roman"/>
                  <w:color w:val="0000FF"/>
                  <w:u w:val="single"/>
                  <w:lang w:val="ru-RU"/>
                </w:rPr>
                <w:t>2</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64</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материки".Промежуточная аттестация!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d</w:t>
              </w:r>
              <w:r w:rsidRPr="001F348C">
                <w:rPr>
                  <w:rFonts w:ascii="Times New Roman" w:hAnsi="Times New Roman"/>
                  <w:color w:val="0000FF"/>
                  <w:u w:val="single"/>
                  <w:lang w:val="ru-RU"/>
                </w:rPr>
                <w:t>6</w:t>
              </w:r>
              <w:r>
                <w:rPr>
                  <w:rFonts w:ascii="Times New Roman" w:hAnsi="Times New Roman"/>
                  <w:color w:val="0000FF"/>
                  <w:u w:val="single"/>
                </w:rPr>
                <w:t>ba</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65</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w:t>
            </w:r>
            <w:r w:rsidRPr="001F348C">
              <w:rPr>
                <w:rFonts w:ascii="Times New Roman" w:hAnsi="Times New Roman"/>
                <w:color w:val="000000"/>
                <w:sz w:val="24"/>
                <w:lang w:val="ru-RU"/>
              </w:rPr>
              <w:lastRenderedPageBreak/>
              <w:t>результате деятельности человека"(Антикор- Роль гражданского общества, каждого гражданина в противодействии коррупции.)</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d</w:t>
              </w:r>
              <w:r w:rsidRPr="001F348C">
                <w:rPr>
                  <w:rFonts w:ascii="Times New Roman" w:hAnsi="Times New Roman"/>
                  <w:color w:val="0000FF"/>
                  <w:u w:val="single"/>
                  <w:lang w:val="ru-RU"/>
                </w:rPr>
                <w:t>7</w:t>
              </w:r>
              <w:r>
                <w:rPr>
                  <w:rFonts w:ascii="Times New Roman" w:hAnsi="Times New Roman"/>
                  <w:color w:val="0000FF"/>
                  <w:u w:val="single"/>
                </w:rPr>
                <w:t>fa</w:t>
              </w:r>
            </w:hyperlink>
          </w:p>
        </w:tc>
      </w:tr>
      <w:tr w:rsidR="00A5615F" w:rsidRPr="005D1B85">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66</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Международное сотрудничество в охране природе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d</w:t>
              </w:r>
              <w:r w:rsidRPr="001F348C">
                <w:rPr>
                  <w:rFonts w:ascii="Times New Roman" w:hAnsi="Times New Roman"/>
                  <w:color w:val="0000FF"/>
                  <w:u w:val="single"/>
                  <w:lang w:val="ru-RU"/>
                </w:rPr>
                <w:t>962</w:t>
              </w:r>
            </w:hyperlink>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67</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68</w:t>
            </w:r>
          </w:p>
        </w:tc>
        <w:tc>
          <w:tcPr>
            <w:tcW w:w="312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trPr>
          <w:trHeight w:val="144"/>
        </w:trPr>
        <w:tc>
          <w:tcPr>
            <w:tcW w:w="3636" w:type="dxa"/>
            <w:gridSpan w:val="2"/>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ОБЩЕЕ КОЛИЧЕСТВО ЧАСОВ ПО ПРОГРАММЕ</w:t>
            </w:r>
          </w:p>
        </w:tc>
        <w:tc>
          <w:tcPr>
            <w:tcW w:w="1146"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3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3 </w:t>
            </w:r>
          </w:p>
        </w:tc>
        <w:tc>
          <w:tcPr>
            <w:tcW w:w="228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12 </w:t>
            </w:r>
          </w:p>
        </w:tc>
        <w:tc>
          <w:tcPr>
            <w:tcW w:w="4389"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bl>
    <w:p w:rsidR="00A5615F" w:rsidRDefault="00A5615F">
      <w:pPr>
        <w:sectPr w:rsidR="00A5615F">
          <w:pgSz w:w="16383" w:h="11906" w:orient="landscape"/>
          <w:pgMar w:top="1440" w:right="1440" w:bottom="1440" w:left="1440" w:header="0" w:footer="0" w:gutter="0"/>
          <w:cols w:space="720"/>
          <w:formProt w:val="0"/>
          <w:docGrid w:linePitch="100" w:charSpace="4096"/>
        </w:sectPr>
      </w:pPr>
    </w:p>
    <w:p w:rsidR="00A5615F" w:rsidRDefault="001F348C">
      <w:pPr>
        <w:spacing w:after="0"/>
        <w:ind w:left="120"/>
      </w:pPr>
      <w:r>
        <w:rPr>
          <w:rFonts w:ascii="Times New Roman" w:hAnsi="Times New Roman"/>
          <w:b/>
          <w:color w:val="000000"/>
          <w:sz w:val="28"/>
        </w:rPr>
        <w:lastRenderedPageBreak/>
        <w:t xml:space="preserve"> 8 КЛАСС </w:t>
      </w:r>
    </w:p>
    <w:tbl>
      <w:tblPr>
        <w:tblW w:w="13594" w:type="dxa"/>
        <w:tblInd w:w="-8" w:type="dxa"/>
        <w:tblLayout w:type="fixed"/>
        <w:tblCellMar>
          <w:top w:w="50" w:type="dxa"/>
          <w:left w:w="100" w:type="dxa"/>
        </w:tblCellMar>
        <w:tblLook w:val="04A0" w:firstRow="1" w:lastRow="0" w:firstColumn="1" w:lastColumn="0" w:noHBand="0" w:noVBand="1"/>
      </w:tblPr>
      <w:tblGrid>
        <w:gridCol w:w="478"/>
        <w:gridCol w:w="3519"/>
        <w:gridCol w:w="1081"/>
        <w:gridCol w:w="2058"/>
        <w:gridCol w:w="2209"/>
        <w:gridCol w:w="1551"/>
        <w:gridCol w:w="2698"/>
      </w:tblGrid>
      <w:tr w:rsidR="00A5615F">
        <w:trPr>
          <w:trHeight w:val="144"/>
        </w:trPr>
        <w:tc>
          <w:tcPr>
            <w:tcW w:w="477"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 п/п </w:t>
            </w:r>
          </w:p>
          <w:p w:rsidR="00A5615F" w:rsidRDefault="00A5615F">
            <w:pPr>
              <w:widowControl w:val="0"/>
              <w:spacing w:after="0"/>
              <w:ind w:left="135"/>
            </w:pPr>
          </w:p>
        </w:tc>
        <w:tc>
          <w:tcPr>
            <w:tcW w:w="3519"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Тема урока </w:t>
            </w:r>
          </w:p>
          <w:p w:rsidR="00A5615F" w:rsidRDefault="00A5615F">
            <w:pPr>
              <w:widowControl w:val="0"/>
              <w:spacing w:after="0"/>
              <w:ind w:left="135"/>
            </w:pPr>
          </w:p>
        </w:tc>
        <w:tc>
          <w:tcPr>
            <w:tcW w:w="5348"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b/>
                <w:color w:val="000000"/>
                <w:sz w:val="24"/>
              </w:rPr>
              <w:t>Количество часов</w:t>
            </w:r>
          </w:p>
        </w:tc>
        <w:tc>
          <w:tcPr>
            <w:tcW w:w="1551"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Дата изучения </w:t>
            </w:r>
          </w:p>
          <w:p w:rsidR="00A5615F" w:rsidRDefault="00A5615F">
            <w:pPr>
              <w:widowControl w:val="0"/>
              <w:spacing w:after="0"/>
              <w:ind w:left="135"/>
            </w:pPr>
          </w:p>
        </w:tc>
        <w:tc>
          <w:tcPr>
            <w:tcW w:w="2698"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A5615F" w:rsidRDefault="00A5615F">
            <w:pPr>
              <w:widowControl w:val="0"/>
              <w:spacing w:after="0"/>
              <w:ind w:left="135"/>
            </w:pPr>
          </w:p>
        </w:tc>
      </w:tr>
      <w:tr w:rsidR="00A5615F">
        <w:trPr>
          <w:trHeight w:val="144"/>
        </w:trPr>
        <w:tc>
          <w:tcPr>
            <w:tcW w:w="477" w:type="dxa"/>
            <w:vMerge/>
            <w:tcBorders>
              <w:left w:val="single" w:sz="6" w:space="0" w:color="000000"/>
              <w:bottom w:val="single" w:sz="6" w:space="0" w:color="000000"/>
              <w:right w:val="single" w:sz="6" w:space="0" w:color="000000"/>
            </w:tcBorders>
          </w:tcPr>
          <w:p w:rsidR="00A5615F" w:rsidRDefault="00A5615F">
            <w:pPr>
              <w:widowControl w:val="0"/>
            </w:pPr>
          </w:p>
        </w:tc>
        <w:tc>
          <w:tcPr>
            <w:tcW w:w="3519" w:type="dxa"/>
            <w:vMerge/>
            <w:tcBorders>
              <w:left w:val="single" w:sz="6" w:space="0" w:color="000000"/>
              <w:bottom w:val="single" w:sz="6" w:space="0" w:color="000000"/>
              <w:right w:val="single" w:sz="6" w:space="0" w:color="000000"/>
            </w:tcBorders>
          </w:tcPr>
          <w:p w:rsidR="00A5615F" w:rsidRDefault="00A5615F">
            <w:pPr>
              <w:widowControl w:val="0"/>
            </w:pP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Всего </w:t>
            </w:r>
          </w:p>
          <w:p w:rsidR="00A5615F" w:rsidRDefault="00A5615F">
            <w:pPr>
              <w:widowControl w:val="0"/>
              <w:spacing w:after="0"/>
              <w:ind w:left="135"/>
            </w:pP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Контрольные работы </w:t>
            </w:r>
          </w:p>
          <w:p w:rsidR="00A5615F" w:rsidRDefault="00A5615F">
            <w:pPr>
              <w:widowControl w:val="0"/>
              <w:spacing w:after="0"/>
              <w:ind w:left="135"/>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Практические работы </w:t>
            </w:r>
          </w:p>
          <w:p w:rsidR="00A5615F" w:rsidRDefault="00A5615F">
            <w:pPr>
              <w:widowControl w:val="0"/>
              <w:spacing w:after="0"/>
              <w:ind w:left="135"/>
            </w:pPr>
          </w:p>
        </w:tc>
        <w:tc>
          <w:tcPr>
            <w:tcW w:w="1551" w:type="dxa"/>
            <w:vMerge/>
            <w:tcBorders>
              <w:left w:val="single" w:sz="6" w:space="0" w:color="000000"/>
              <w:bottom w:val="single" w:sz="6" w:space="0" w:color="000000"/>
              <w:right w:val="single" w:sz="6" w:space="0" w:color="000000"/>
            </w:tcBorders>
          </w:tcPr>
          <w:p w:rsidR="00A5615F" w:rsidRDefault="00A5615F">
            <w:pPr>
              <w:widowControl w:val="0"/>
            </w:pPr>
          </w:p>
        </w:tc>
        <w:tc>
          <w:tcPr>
            <w:tcW w:w="2698" w:type="dxa"/>
            <w:vMerge/>
            <w:tcBorders>
              <w:left w:val="single" w:sz="6" w:space="0" w:color="000000"/>
              <w:bottom w:val="single" w:sz="6" w:space="0" w:color="000000"/>
              <w:right w:val="single" w:sz="6" w:space="0" w:color="000000"/>
            </w:tcBorders>
          </w:tcPr>
          <w:p w:rsidR="00A5615F" w:rsidRDefault="00A5615F">
            <w:pPr>
              <w:widowControl w:val="0"/>
            </w:pPr>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1F348C">
              <w:rPr>
                <w:rFonts w:ascii="Times New Roman" w:hAnsi="Times New Roman"/>
                <w:color w:val="000000"/>
                <w:sz w:val="24"/>
                <w:lang w:val="ru-RU"/>
              </w:rPr>
              <w:t>—</w:t>
            </w:r>
            <w:r>
              <w:rPr>
                <w:rFonts w:ascii="Times New Roman" w:hAnsi="Times New Roman"/>
                <w:color w:val="000000"/>
                <w:sz w:val="24"/>
              </w:rPr>
              <w:t>XVI</w:t>
            </w:r>
            <w:r w:rsidRPr="001F348C">
              <w:rPr>
                <w:rFonts w:ascii="Times New Roman" w:hAnsi="Times New Roman"/>
                <w:color w:val="000000"/>
                <w:sz w:val="24"/>
                <w:lang w:val="ru-RU"/>
              </w:rPr>
              <w:t xml:space="preserve"> вв.</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dc</w:t>
              </w:r>
              <w:r w:rsidRPr="001F348C">
                <w:rPr>
                  <w:rFonts w:ascii="Times New Roman" w:hAnsi="Times New Roman"/>
                  <w:color w:val="0000FF"/>
                  <w:u w:val="single"/>
                  <w:lang w:val="ru-RU"/>
                </w:rPr>
                <w:t>28</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1F348C">
              <w:rPr>
                <w:rFonts w:ascii="Times New Roman" w:hAnsi="Times New Roman"/>
                <w:color w:val="000000"/>
                <w:sz w:val="24"/>
                <w:lang w:val="ru-RU"/>
              </w:rPr>
              <w:t>—</w:t>
            </w:r>
            <w:r>
              <w:rPr>
                <w:rFonts w:ascii="Times New Roman" w:hAnsi="Times New Roman"/>
                <w:color w:val="000000"/>
                <w:sz w:val="24"/>
              </w:rPr>
              <w:t>XIX</w:t>
            </w:r>
            <w:r w:rsidRPr="001F348C">
              <w:rPr>
                <w:rFonts w:ascii="Times New Roman" w:hAnsi="Times New Roman"/>
                <w:color w:val="000000"/>
                <w:sz w:val="24"/>
                <w:lang w:val="ru-RU"/>
              </w:rPr>
              <w:t xml:space="preserve"> вв. Русские первопроходцы( ИС-Заселение Предкавказья в 16-18 вв)</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e</w:t>
              </w:r>
              <w:r w:rsidRPr="001F348C">
                <w:rPr>
                  <w:rFonts w:ascii="Times New Roman" w:hAnsi="Times New Roman"/>
                  <w:color w:val="0000FF"/>
                  <w:u w:val="single"/>
                  <w:lang w:val="ru-RU"/>
                </w:rPr>
                <w:t>088</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Изменения внешних границ России в ХХ в.</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e</w:t>
              </w:r>
              <w:r w:rsidRPr="001F348C">
                <w:rPr>
                  <w:rFonts w:ascii="Times New Roman" w:hAnsi="Times New Roman"/>
                  <w:color w:val="0000FF"/>
                  <w:u w:val="single"/>
                  <w:lang w:val="ru-RU"/>
                </w:rPr>
                <w:t>254</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e</w:t>
              </w:r>
              <w:r w:rsidRPr="001F348C">
                <w:rPr>
                  <w:rFonts w:ascii="Times New Roman" w:hAnsi="Times New Roman"/>
                  <w:color w:val="0000FF"/>
                  <w:u w:val="single"/>
                  <w:lang w:val="ru-RU"/>
                </w:rPr>
                <w:t>3</w:t>
              </w:r>
              <w:r>
                <w:rPr>
                  <w:rFonts w:ascii="Times New Roman" w:hAnsi="Times New Roman"/>
                  <w:color w:val="0000FF"/>
                  <w:u w:val="single"/>
                </w:rPr>
                <w:t>da</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5</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 ИС- освоение Кавказских земель,создание Азово-Моздокской линии).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e</w:t>
              </w:r>
              <w:r w:rsidRPr="001F348C">
                <w:rPr>
                  <w:rFonts w:ascii="Times New Roman" w:hAnsi="Times New Roman"/>
                  <w:color w:val="0000FF"/>
                  <w:u w:val="single"/>
                  <w:lang w:val="ru-RU"/>
                </w:rPr>
                <w:t>506</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e</w:t>
              </w:r>
              <w:r w:rsidRPr="001F348C">
                <w:rPr>
                  <w:rFonts w:ascii="Times New Roman" w:hAnsi="Times New Roman"/>
                  <w:color w:val="0000FF"/>
                  <w:u w:val="single"/>
                  <w:lang w:val="ru-RU"/>
                </w:rPr>
                <w:t>68</w:t>
              </w:r>
              <w:r>
                <w:rPr>
                  <w:rFonts w:ascii="Times New Roman" w:hAnsi="Times New Roman"/>
                  <w:color w:val="0000FF"/>
                  <w:u w:val="single"/>
                </w:rPr>
                <w:t>c</w:t>
              </w:r>
            </w:hyperlink>
          </w:p>
        </w:tc>
      </w:tr>
      <w:tr w:rsidR="00A5615F">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7</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России"Входной контроль</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8</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e</w:t>
              </w:r>
              <w:r w:rsidRPr="001F348C">
                <w:rPr>
                  <w:rFonts w:ascii="Times New Roman" w:hAnsi="Times New Roman"/>
                  <w:color w:val="0000FF"/>
                  <w:u w:val="single"/>
                  <w:lang w:val="ru-RU"/>
                </w:rPr>
                <w:t>876</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9</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ebe</w:t>
              </w:r>
              <w:r w:rsidRPr="001F348C">
                <w:rPr>
                  <w:rFonts w:ascii="Times New Roman" w:hAnsi="Times New Roman"/>
                  <w:color w:val="0000FF"/>
                  <w:u w:val="single"/>
                  <w:lang w:val="ru-RU"/>
                </w:rPr>
                <w:t>6</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10</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Федеративное устройство </w:t>
            </w:r>
            <w:r w:rsidRPr="001F348C">
              <w:rPr>
                <w:rFonts w:ascii="Times New Roman" w:hAnsi="Times New Roman"/>
                <w:color w:val="000000"/>
                <w:sz w:val="24"/>
                <w:lang w:val="ru-RU"/>
              </w:rPr>
              <w:lastRenderedPageBreak/>
              <w:t xml:space="preserve">России. Субъекты Российской Федерации, их равноправие и разнообразие. </w:t>
            </w:r>
            <w:r>
              <w:rPr>
                <w:rFonts w:ascii="Times New Roman" w:hAnsi="Times New Roman"/>
                <w:color w:val="000000"/>
                <w:sz w:val="24"/>
              </w:rPr>
              <w:t>( ИС- Ставрополье на карте России в разные исторические периоды)</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lastRenderedPageBreak/>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ed</w:t>
              </w:r>
              <w:r w:rsidRPr="001F348C">
                <w:rPr>
                  <w:rFonts w:ascii="Times New Roman" w:hAnsi="Times New Roman"/>
                  <w:color w:val="0000FF"/>
                  <w:u w:val="single"/>
                  <w:lang w:val="ru-RU"/>
                </w:rPr>
                <w:t>94</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11</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Федеральные округа. Районирование. Виды районирования территории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f</w:t>
              </w:r>
              <w:r w:rsidRPr="001F348C">
                <w:rPr>
                  <w:rFonts w:ascii="Times New Roman" w:hAnsi="Times New Roman"/>
                  <w:color w:val="0000FF"/>
                  <w:u w:val="single"/>
                  <w:lang w:val="ru-RU"/>
                </w:rPr>
                <w:t>140</w:t>
              </w:r>
            </w:hyperlink>
          </w:p>
        </w:tc>
      </w:tr>
      <w:tr w:rsidR="00A5615F">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12</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13</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f</w:t>
              </w:r>
              <w:r w:rsidRPr="001F348C">
                <w:rPr>
                  <w:rFonts w:ascii="Times New Roman" w:hAnsi="Times New Roman"/>
                  <w:color w:val="0000FF"/>
                  <w:u w:val="single"/>
                  <w:lang w:val="ru-RU"/>
                </w:rPr>
                <w:t>2</w:t>
              </w:r>
              <w:r>
                <w:rPr>
                  <w:rFonts w:ascii="Times New Roman" w:hAnsi="Times New Roman"/>
                  <w:color w:val="0000FF"/>
                  <w:u w:val="single"/>
                </w:rPr>
                <w:t>b</w:t>
              </w:r>
              <w:r w:rsidRPr="001F348C">
                <w:rPr>
                  <w:rFonts w:ascii="Times New Roman" w:hAnsi="Times New Roman"/>
                  <w:color w:val="0000FF"/>
                  <w:u w:val="single"/>
                  <w:lang w:val="ru-RU"/>
                </w:rPr>
                <w:t>2</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14</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f</w:t>
              </w:r>
              <w:r w:rsidRPr="001F348C">
                <w:rPr>
                  <w:rFonts w:ascii="Times New Roman" w:hAnsi="Times New Roman"/>
                  <w:color w:val="0000FF"/>
                  <w:u w:val="single"/>
                  <w:lang w:val="ru-RU"/>
                </w:rPr>
                <w:t>410</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15</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f</w:t>
              </w:r>
              <w:r w:rsidRPr="001F348C">
                <w:rPr>
                  <w:rFonts w:ascii="Times New Roman" w:hAnsi="Times New Roman"/>
                  <w:color w:val="0000FF"/>
                  <w:u w:val="single"/>
                  <w:lang w:val="ru-RU"/>
                </w:rPr>
                <w:t>5</w:t>
              </w:r>
              <w:r>
                <w:rPr>
                  <w:rFonts w:ascii="Times New Roman" w:hAnsi="Times New Roman"/>
                  <w:color w:val="0000FF"/>
                  <w:u w:val="single"/>
                </w:rPr>
                <w:t>b</w:t>
              </w:r>
              <w:r w:rsidRPr="001F348C">
                <w:rPr>
                  <w:rFonts w:ascii="Times New Roman" w:hAnsi="Times New Roman"/>
                  <w:color w:val="0000FF"/>
                  <w:u w:val="single"/>
                  <w:lang w:val="ru-RU"/>
                </w:rPr>
                <w:t>4</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16</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f</w:t>
              </w:r>
              <w:r w:rsidRPr="001F348C">
                <w:rPr>
                  <w:rFonts w:ascii="Times New Roman" w:hAnsi="Times New Roman"/>
                  <w:color w:val="0000FF"/>
                  <w:u w:val="single"/>
                  <w:lang w:val="ru-RU"/>
                </w:rPr>
                <w:t>6</w:t>
              </w:r>
              <w:r>
                <w:rPr>
                  <w:rFonts w:ascii="Times New Roman" w:hAnsi="Times New Roman"/>
                  <w:color w:val="0000FF"/>
                  <w:u w:val="single"/>
                </w:rPr>
                <w:t>e</w:t>
              </w:r>
              <w:r w:rsidRPr="001F348C">
                <w:rPr>
                  <w:rFonts w:ascii="Times New Roman" w:hAnsi="Times New Roman"/>
                  <w:color w:val="0000FF"/>
                  <w:u w:val="single"/>
                  <w:lang w:val="ru-RU"/>
                </w:rPr>
                <w:t>0</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17</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f</w:t>
              </w:r>
              <w:r w:rsidRPr="001F348C">
                <w:rPr>
                  <w:rFonts w:ascii="Times New Roman" w:hAnsi="Times New Roman"/>
                  <w:color w:val="0000FF"/>
                  <w:u w:val="single"/>
                  <w:lang w:val="ru-RU"/>
                </w:rPr>
                <w:t>7</w:t>
              </w:r>
              <w:r>
                <w:rPr>
                  <w:rFonts w:ascii="Times New Roman" w:hAnsi="Times New Roman"/>
                  <w:color w:val="0000FF"/>
                  <w:u w:val="single"/>
                </w:rPr>
                <w:t>f</w:t>
              </w:r>
              <w:r w:rsidRPr="001F348C">
                <w:rPr>
                  <w:rFonts w:ascii="Times New Roman" w:hAnsi="Times New Roman"/>
                  <w:color w:val="0000FF"/>
                  <w:u w:val="single"/>
                  <w:lang w:val="ru-RU"/>
                </w:rPr>
                <w:t>8</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18</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f</w:t>
              </w:r>
              <w:r w:rsidRPr="001F348C">
                <w:rPr>
                  <w:rFonts w:ascii="Times New Roman" w:hAnsi="Times New Roman"/>
                  <w:color w:val="0000FF"/>
                  <w:u w:val="single"/>
                  <w:lang w:val="ru-RU"/>
                </w:rPr>
                <w:t>91</w:t>
              </w:r>
              <w:r>
                <w:rPr>
                  <w:rFonts w:ascii="Times New Roman" w:hAnsi="Times New Roman"/>
                  <w:color w:val="0000FF"/>
                  <w:u w:val="single"/>
                </w:rPr>
                <w:t>a</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19</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fcf</w:t>
              </w:r>
              <w:r w:rsidRPr="001F348C">
                <w:rPr>
                  <w:rFonts w:ascii="Times New Roman" w:hAnsi="Times New Roman"/>
                  <w:color w:val="0000FF"/>
                  <w:u w:val="single"/>
                  <w:lang w:val="ru-RU"/>
                </w:rPr>
                <w:t>8</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20</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Зависимость между тектоническим строением, </w:t>
            </w:r>
            <w:r w:rsidRPr="001F348C">
              <w:rPr>
                <w:rFonts w:ascii="Times New Roman" w:hAnsi="Times New Roman"/>
                <w:color w:val="000000"/>
                <w:sz w:val="24"/>
                <w:lang w:val="ru-RU"/>
              </w:rPr>
              <w:lastRenderedPageBreak/>
              <w:t>рельефом и размещением основных групп полезных ископаемых по территории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fe</w:t>
              </w:r>
              <w:r w:rsidRPr="001F348C">
                <w:rPr>
                  <w:rFonts w:ascii="Times New Roman" w:hAnsi="Times New Roman"/>
                  <w:color w:val="0000FF"/>
                  <w:u w:val="single"/>
                  <w:lang w:val="ru-RU"/>
                </w:rPr>
                <w:lastRenderedPageBreak/>
                <w:t>4</w:t>
              </w:r>
              <w:r>
                <w:rPr>
                  <w:rFonts w:ascii="Times New Roman" w:hAnsi="Times New Roman"/>
                  <w:color w:val="0000FF"/>
                  <w:u w:val="single"/>
                </w:rPr>
                <w:t>c</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21</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/8865</w:t>
              </w:r>
              <w:r>
                <w:rPr>
                  <w:rFonts w:ascii="Times New Roman" w:hAnsi="Times New Roman"/>
                  <w:color w:val="0000FF"/>
                  <w:u w:val="single"/>
                </w:rPr>
                <w:t>ff</w:t>
              </w:r>
              <w:r w:rsidRPr="001F348C">
                <w:rPr>
                  <w:rFonts w:ascii="Times New Roman" w:hAnsi="Times New Roman"/>
                  <w:color w:val="0000FF"/>
                  <w:u w:val="single"/>
                  <w:lang w:val="ru-RU"/>
                </w:rPr>
                <w:t>6</w:t>
              </w:r>
              <w:r>
                <w:rPr>
                  <w:rFonts w:ascii="Times New Roman" w:hAnsi="Times New Roman"/>
                  <w:color w:val="0000FF"/>
                  <w:u w:val="single"/>
                </w:rPr>
                <w:t>e</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22</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/886600</w:t>
              </w:r>
              <w:r>
                <w:rPr>
                  <w:rFonts w:ascii="Times New Roman" w:hAnsi="Times New Roman"/>
                  <w:color w:val="0000FF"/>
                  <w:u w:val="single"/>
                </w:rPr>
                <w:t>e</w:t>
              </w:r>
              <w:r w:rsidRPr="001F348C">
                <w:rPr>
                  <w:rFonts w:ascii="Times New Roman" w:hAnsi="Times New Roman"/>
                  <w:color w:val="0000FF"/>
                  <w:u w:val="single"/>
                  <w:lang w:val="ru-RU"/>
                </w:rPr>
                <w:t>0</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23</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/88660284</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24</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/88660414</w:t>
              </w:r>
            </w:hyperlink>
          </w:p>
        </w:tc>
      </w:tr>
      <w:tr w:rsidR="00A5615F">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25</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26</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Факторы, определяющие климат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/88660554</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27</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/88660888</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28</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Распределение температуры воздуха по территории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/886609</w:t>
              </w:r>
              <w:r>
                <w:rPr>
                  <w:rFonts w:ascii="Times New Roman" w:hAnsi="Times New Roman"/>
                  <w:color w:val="0000FF"/>
                  <w:u w:val="single"/>
                </w:rPr>
                <w:t>c</w:t>
              </w:r>
              <w:r w:rsidRPr="001F348C">
                <w:rPr>
                  <w:rFonts w:ascii="Times New Roman" w:hAnsi="Times New Roman"/>
                  <w:color w:val="0000FF"/>
                  <w:u w:val="single"/>
                  <w:lang w:val="ru-RU"/>
                </w:rPr>
                <w:t>8</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29</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w:t>
            </w:r>
            <w:r w:rsidRPr="001F348C">
              <w:rPr>
                <w:rFonts w:ascii="Times New Roman" w:hAnsi="Times New Roman"/>
                <w:color w:val="000000"/>
                <w:sz w:val="24"/>
                <w:lang w:val="ru-RU"/>
              </w:rPr>
              <w:lastRenderedPageBreak/>
              <w:t>территории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/88660</w:t>
              </w:r>
              <w:r>
                <w:rPr>
                  <w:rFonts w:ascii="Times New Roman" w:hAnsi="Times New Roman"/>
                  <w:color w:val="0000FF"/>
                  <w:u w:val="single"/>
                </w:rPr>
                <w:t>b</w:t>
              </w:r>
              <w:r w:rsidRPr="001F348C">
                <w:rPr>
                  <w:rFonts w:ascii="Times New Roman" w:hAnsi="Times New Roman"/>
                  <w:color w:val="0000FF"/>
                  <w:u w:val="single"/>
                  <w:lang w:val="ru-RU"/>
                </w:rPr>
                <w:t>58</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30</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Климатические пояса и типы климатов России, их характеристики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/88660</w:t>
              </w:r>
              <w:r>
                <w:rPr>
                  <w:rFonts w:ascii="Times New Roman" w:hAnsi="Times New Roman"/>
                  <w:color w:val="0000FF"/>
                  <w:u w:val="single"/>
                </w:rPr>
                <w:t>d</w:t>
              </w:r>
              <w:r w:rsidRPr="001F348C">
                <w:rPr>
                  <w:rFonts w:ascii="Times New Roman" w:hAnsi="Times New Roman"/>
                  <w:color w:val="0000FF"/>
                  <w:u w:val="single"/>
                  <w:lang w:val="ru-RU"/>
                </w:rPr>
                <w:t>06</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31</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/88660</w:t>
              </w:r>
              <w:r>
                <w:rPr>
                  <w:rFonts w:ascii="Times New Roman" w:hAnsi="Times New Roman"/>
                  <w:color w:val="0000FF"/>
                  <w:u w:val="single"/>
                </w:rPr>
                <w:t>e</w:t>
              </w:r>
              <w:r w:rsidRPr="001F348C">
                <w:rPr>
                  <w:rFonts w:ascii="Times New Roman" w:hAnsi="Times New Roman"/>
                  <w:color w:val="0000FF"/>
                  <w:u w:val="single"/>
                  <w:lang w:val="ru-RU"/>
                </w:rPr>
                <w:t>64</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32</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/88661030</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33</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Моря как аквальные ПК</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/88661184</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34</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Реки России. Распределение рек по бассейнам океанов. Практическая работа "Объяснение распространения </w:t>
            </w:r>
            <w:r w:rsidRPr="001F348C">
              <w:rPr>
                <w:rFonts w:ascii="Times New Roman" w:hAnsi="Times New Roman"/>
                <w:color w:val="000000"/>
                <w:sz w:val="24"/>
                <w:lang w:val="ru-RU"/>
              </w:rPr>
              <w:lastRenderedPageBreak/>
              <w:t>опасных гидрологических природных явлений на территории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/886612</w:t>
              </w:r>
              <w:r>
                <w:rPr>
                  <w:rFonts w:ascii="Times New Roman" w:hAnsi="Times New Roman"/>
                  <w:color w:val="0000FF"/>
                  <w:u w:val="single"/>
                </w:rPr>
                <w:t>d</w:t>
              </w:r>
              <w:r w:rsidRPr="001F348C">
                <w:rPr>
                  <w:rFonts w:ascii="Times New Roman" w:hAnsi="Times New Roman"/>
                  <w:color w:val="0000FF"/>
                  <w:u w:val="single"/>
                  <w:lang w:val="ru-RU"/>
                </w:rPr>
                <w:t>8</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35</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/886614</w:t>
              </w:r>
              <w:r>
                <w:rPr>
                  <w:rFonts w:ascii="Times New Roman" w:hAnsi="Times New Roman"/>
                  <w:color w:val="0000FF"/>
                  <w:u w:val="single"/>
                </w:rPr>
                <w:t>ae</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36</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/88661602</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37</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Ледники. Многолетняя мерзлота</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/88661774</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38</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/886618</w:t>
              </w:r>
              <w:r>
                <w:rPr>
                  <w:rFonts w:ascii="Times New Roman" w:hAnsi="Times New Roman"/>
                  <w:color w:val="0000FF"/>
                  <w:u w:val="single"/>
                </w:rPr>
                <w:t>dc</w:t>
              </w:r>
            </w:hyperlink>
          </w:p>
        </w:tc>
      </w:tr>
      <w:tr w:rsidR="00A5615F">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39</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w:t>
            </w:r>
            <w:r w:rsidRPr="001F348C">
              <w:rPr>
                <w:rFonts w:ascii="Times New Roman" w:hAnsi="Times New Roman"/>
                <w:color w:val="000000"/>
                <w:sz w:val="24"/>
                <w:lang w:val="ru-RU"/>
              </w:rPr>
              <w:lastRenderedPageBreak/>
              <w:t>"Геологическое строение, рельеф и полезные ископаемые", "Климат и климатические ресурсы", "Моря России и внутренние воды"</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40</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Почва — особый компонент природы. Факторы образования почв</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/88661</w:t>
              </w:r>
              <w:r>
                <w:rPr>
                  <w:rFonts w:ascii="Times New Roman" w:hAnsi="Times New Roman"/>
                  <w:color w:val="0000FF"/>
                  <w:u w:val="single"/>
                </w:rPr>
                <w:t>b</w:t>
              </w:r>
              <w:r w:rsidRPr="001F348C">
                <w:rPr>
                  <w:rFonts w:ascii="Times New Roman" w:hAnsi="Times New Roman"/>
                  <w:color w:val="0000FF"/>
                  <w:u w:val="single"/>
                  <w:lang w:val="ru-RU"/>
                </w:rPr>
                <w:t>48</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41</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Основные зональные типы почв, их свойства, различия в плодородии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/88661</w:t>
              </w:r>
              <w:r>
                <w:rPr>
                  <w:rFonts w:ascii="Times New Roman" w:hAnsi="Times New Roman"/>
                  <w:color w:val="0000FF"/>
                  <w:u w:val="single"/>
                </w:rPr>
                <w:t>c</w:t>
              </w:r>
              <w:r w:rsidRPr="001F348C">
                <w:rPr>
                  <w:rFonts w:ascii="Times New Roman" w:hAnsi="Times New Roman"/>
                  <w:color w:val="0000FF"/>
                  <w:u w:val="single"/>
                  <w:lang w:val="ru-RU"/>
                </w:rPr>
                <w:t>6</w:t>
              </w:r>
              <w:r>
                <w:rPr>
                  <w:rFonts w:ascii="Times New Roman" w:hAnsi="Times New Roman"/>
                  <w:color w:val="0000FF"/>
                  <w:u w:val="single"/>
                </w:rPr>
                <w:t>a</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42</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/88661</w:t>
              </w:r>
              <w:r>
                <w:rPr>
                  <w:rFonts w:ascii="Times New Roman" w:hAnsi="Times New Roman"/>
                  <w:color w:val="0000FF"/>
                  <w:u w:val="single"/>
                </w:rPr>
                <w:t>d</w:t>
              </w:r>
              <w:r w:rsidRPr="001F348C">
                <w:rPr>
                  <w:rFonts w:ascii="Times New Roman" w:hAnsi="Times New Roman"/>
                  <w:color w:val="0000FF"/>
                  <w:u w:val="single"/>
                  <w:lang w:val="ru-RU"/>
                </w:rPr>
                <w:t>82</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43</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/88661</w:t>
              </w:r>
              <w:r>
                <w:rPr>
                  <w:rFonts w:ascii="Times New Roman" w:hAnsi="Times New Roman"/>
                  <w:color w:val="0000FF"/>
                  <w:u w:val="single"/>
                </w:rPr>
                <w:t>f</w:t>
              </w:r>
              <w:r w:rsidRPr="001F348C">
                <w:rPr>
                  <w:rFonts w:ascii="Times New Roman" w:hAnsi="Times New Roman"/>
                  <w:color w:val="0000FF"/>
                  <w:u w:val="single"/>
                  <w:lang w:val="ru-RU"/>
                </w:rPr>
                <w:t>3</w:t>
              </w:r>
              <w:r>
                <w:rPr>
                  <w:rFonts w:ascii="Times New Roman" w:hAnsi="Times New Roman"/>
                  <w:color w:val="0000FF"/>
                  <w:u w:val="single"/>
                </w:rPr>
                <w:t>a</w:t>
              </w:r>
            </w:hyperlink>
          </w:p>
        </w:tc>
      </w:tr>
      <w:tr w:rsidR="00A5615F">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44</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45</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Природно-хозяйственные </w:t>
            </w:r>
            <w:r w:rsidRPr="001F348C">
              <w:rPr>
                <w:rFonts w:ascii="Times New Roman" w:hAnsi="Times New Roman"/>
                <w:color w:val="000000"/>
                <w:sz w:val="24"/>
                <w:lang w:val="ru-RU"/>
              </w:rPr>
              <w:lastRenderedPageBreak/>
              <w:t>зоны России: взаимосвязь и взаимообусловленность их компонентов</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/886621</w:t>
              </w:r>
              <w:r w:rsidRPr="001F348C">
                <w:rPr>
                  <w:rFonts w:ascii="Times New Roman" w:hAnsi="Times New Roman"/>
                  <w:color w:val="0000FF"/>
                  <w:u w:val="single"/>
                  <w:lang w:val="ru-RU"/>
                </w:rPr>
                <w:lastRenderedPageBreak/>
                <w:t>9</w:t>
              </w:r>
              <w:r>
                <w:rPr>
                  <w:rFonts w:ascii="Times New Roman" w:hAnsi="Times New Roman"/>
                  <w:color w:val="0000FF"/>
                  <w:u w:val="single"/>
                </w:rPr>
                <w:t>c</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46</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Природно-хозяйственные зоны России. Арктическая пустыня, тундра и лесотундра</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/886622</w:t>
              </w:r>
              <w:r>
                <w:rPr>
                  <w:rFonts w:ascii="Times New Roman" w:hAnsi="Times New Roman"/>
                  <w:color w:val="0000FF"/>
                  <w:u w:val="single"/>
                </w:rPr>
                <w:t>d</w:t>
              </w:r>
              <w:r w:rsidRPr="001F348C">
                <w:rPr>
                  <w:rFonts w:ascii="Times New Roman" w:hAnsi="Times New Roman"/>
                  <w:color w:val="0000FF"/>
                  <w:u w:val="single"/>
                  <w:lang w:val="ru-RU"/>
                </w:rPr>
                <w:t>2</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47</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Природно-хозяйственные зоны России. Тайга</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/88662462</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48</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Природно-хозяйственные зоны России. Смешанные и широколиственные леса</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/886625</w:t>
              </w:r>
              <w:r>
                <w:rPr>
                  <w:rFonts w:ascii="Times New Roman" w:hAnsi="Times New Roman"/>
                  <w:color w:val="0000FF"/>
                  <w:u w:val="single"/>
                </w:rPr>
                <w:t>ac</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49</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Природно-хозяйственные зоны России. Степи и лесостепи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/886626</w:t>
              </w:r>
              <w:r>
                <w:rPr>
                  <w:rFonts w:ascii="Times New Roman" w:hAnsi="Times New Roman"/>
                  <w:color w:val="0000FF"/>
                  <w:u w:val="single"/>
                </w:rPr>
                <w:t>ce</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50</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Природно-хозяйственные зоны России. Пустыни и полупустыни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/88662868</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51</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/886629</w:t>
              </w:r>
              <w:r>
                <w:rPr>
                  <w:rFonts w:ascii="Times New Roman" w:hAnsi="Times New Roman"/>
                  <w:color w:val="0000FF"/>
                  <w:u w:val="single"/>
                </w:rPr>
                <w:t>bc</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52</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Горные системы азиатской части России. Практическая работа "Объяснение различий </w:t>
            </w:r>
            <w:r w:rsidRPr="001F348C">
              <w:rPr>
                <w:rFonts w:ascii="Times New Roman" w:hAnsi="Times New Roman"/>
                <w:color w:val="000000"/>
                <w:sz w:val="24"/>
                <w:lang w:val="ru-RU"/>
              </w:rPr>
              <w:lastRenderedPageBreak/>
              <w:t>структуры высотной поясности в горных системах"</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/88662</w:t>
              </w:r>
              <w:r>
                <w:rPr>
                  <w:rFonts w:ascii="Times New Roman" w:hAnsi="Times New Roman"/>
                  <w:color w:val="0000FF"/>
                  <w:u w:val="single"/>
                </w:rPr>
                <w:t>af</w:t>
              </w:r>
              <w:r w:rsidRPr="001F348C">
                <w:rPr>
                  <w:rFonts w:ascii="Times New Roman" w:hAnsi="Times New Roman"/>
                  <w:color w:val="0000FF"/>
                  <w:u w:val="single"/>
                  <w:lang w:val="ru-RU"/>
                </w:rPr>
                <w:t>2</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53</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/88662</w:t>
              </w:r>
              <w:r>
                <w:rPr>
                  <w:rFonts w:ascii="Times New Roman" w:hAnsi="Times New Roman"/>
                  <w:color w:val="0000FF"/>
                  <w:u w:val="single"/>
                </w:rPr>
                <w:t>f</w:t>
              </w:r>
              <w:r w:rsidRPr="001F348C">
                <w:rPr>
                  <w:rFonts w:ascii="Times New Roman" w:hAnsi="Times New Roman"/>
                  <w:color w:val="0000FF"/>
                  <w:u w:val="single"/>
                  <w:lang w:val="ru-RU"/>
                </w:rPr>
                <w:t>20</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54</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/88663182</w:t>
              </w:r>
            </w:hyperlink>
          </w:p>
        </w:tc>
      </w:tr>
      <w:tr w:rsidR="00A5615F">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55</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Обобщающее повторение по теме "Природно-хозяйственные зоны"</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56</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Динамика численности </w:t>
            </w:r>
            <w:r w:rsidRPr="001F348C">
              <w:rPr>
                <w:rFonts w:ascii="Times New Roman" w:hAnsi="Times New Roman"/>
                <w:color w:val="000000"/>
                <w:sz w:val="24"/>
                <w:lang w:val="ru-RU"/>
              </w:rPr>
              <w:lastRenderedPageBreak/>
              <w:t xml:space="preserve">населения России в </w:t>
            </w:r>
            <w:r>
              <w:rPr>
                <w:rFonts w:ascii="Times New Roman" w:hAnsi="Times New Roman"/>
                <w:color w:val="000000"/>
                <w:sz w:val="24"/>
              </w:rPr>
              <w:t>XX</w:t>
            </w:r>
            <w:r w:rsidRPr="001F348C">
              <w:rPr>
                <w:rFonts w:ascii="Times New Roman" w:hAnsi="Times New Roman"/>
                <w:color w:val="000000"/>
                <w:sz w:val="24"/>
                <w:lang w:val="ru-RU"/>
              </w:rPr>
              <w:t>—</w:t>
            </w:r>
            <w:r>
              <w:rPr>
                <w:rFonts w:ascii="Times New Roman" w:hAnsi="Times New Roman"/>
                <w:color w:val="000000"/>
                <w:sz w:val="24"/>
              </w:rPr>
              <w:t>XXI</w:t>
            </w:r>
            <w:r w:rsidRPr="001F348C">
              <w:rPr>
                <w:rFonts w:ascii="Times New Roman" w:hAnsi="Times New Roman"/>
                <w:color w:val="000000"/>
                <w:sz w:val="24"/>
                <w:lang w:val="ru-RU"/>
              </w:rPr>
              <w:t xml:space="preserve"> вв. и факторы, определяющие её. Переписи населения России. Основные меры современной демографической политики государства. (Антикор- Показатели коррупции в обществе)</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/88663358</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57</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/8866348</w:t>
              </w:r>
              <w:r>
                <w:rPr>
                  <w:rFonts w:ascii="Times New Roman" w:hAnsi="Times New Roman"/>
                  <w:color w:val="0000FF"/>
                  <w:u w:val="single"/>
                </w:rPr>
                <w:t>e</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58</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/886635</w:t>
              </w:r>
              <w:r>
                <w:rPr>
                  <w:rFonts w:ascii="Times New Roman" w:hAnsi="Times New Roman"/>
                  <w:color w:val="0000FF"/>
                  <w:u w:val="single"/>
                </w:rPr>
                <w:t>c</w:t>
              </w:r>
              <w:r w:rsidRPr="001F348C">
                <w:rPr>
                  <w:rFonts w:ascii="Times New Roman" w:hAnsi="Times New Roman"/>
                  <w:color w:val="0000FF"/>
                  <w:u w:val="single"/>
                  <w:lang w:val="ru-RU"/>
                </w:rPr>
                <w:t>4</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59</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Географические особенности </w:t>
            </w:r>
            <w:r w:rsidRPr="001F348C">
              <w:rPr>
                <w:rFonts w:ascii="Times New Roman" w:hAnsi="Times New Roman"/>
                <w:color w:val="000000"/>
                <w:sz w:val="24"/>
                <w:lang w:val="ru-RU"/>
              </w:rPr>
              <w:lastRenderedPageBreak/>
              <w:t xml:space="preserve">размещения населения. Основная полоса расселения. </w:t>
            </w:r>
            <w:r>
              <w:rPr>
                <w:rFonts w:ascii="Times New Roman" w:hAnsi="Times New Roman"/>
                <w:color w:val="000000"/>
                <w:sz w:val="24"/>
              </w:rPr>
              <w:t>Плотность населения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lastRenderedPageBreak/>
              <w:t xml:space="preserve"> 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/886636</w:t>
              </w:r>
              <w:r>
                <w:rPr>
                  <w:rFonts w:ascii="Times New Roman" w:hAnsi="Times New Roman"/>
                  <w:color w:val="0000FF"/>
                  <w:u w:val="single"/>
                </w:rPr>
                <w:t>dc</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60</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/886637</w:t>
              </w:r>
              <w:r>
                <w:rPr>
                  <w:rFonts w:ascii="Times New Roman" w:hAnsi="Times New Roman"/>
                  <w:color w:val="0000FF"/>
                  <w:u w:val="single"/>
                </w:rPr>
                <w:t>f</w:t>
              </w:r>
              <w:r w:rsidRPr="001F348C">
                <w:rPr>
                  <w:rFonts w:ascii="Times New Roman" w:hAnsi="Times New Roman"/>
                  <w:color w:val="0000FF"/>
                  <w:u w:val="single"/>
                  <w:lang w:val="ru-RU"/>
                </w:rPr>
                <w:t>4</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61</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Сельская местность и современные тенденции сельского расселения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/8866393</w:t>
              </w:r>
              <w:r>
                <w:rPr>
                  <w:rFonts w:ascii="Times New Roman" w:hAnsi="Times New Roman"/>
                  <w:color w:val="0000FF"/>
                  <w:u w:val="single"/>
                </w:rPr>
                <w:t>e</w:t>
              </w:r>
            </w:hyperlink>
          </w:p>
        </w:tc>
      </w:tr>
      <w:tr w:rsidR="00A5615F">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62</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России"Промежуточная аттестация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63</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w:t>
            </w:r>
            <w:r w:rsidRPr="001F348C">
              <w:rPr>
                <w:rFonts w:ascii="Times New Roman" w:hAnsi="Times New Roman"/>
                <w:color w:val="000000"/>
                <w:sz w:val="24"/>
                <w:lang w:val="ru-RU"/>
              </w:rPr>
              <w:lastRenderedPageBreak/>
              <w:t>«Доля титульных этносов в численности населения республик и автономных округов РФ»</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/88663</w:t>
              </w:r>
              <w:r>
                <w:rPr>
                  <w:rFonts w:ascii="Times New Roman" w:hAnsi="Times New Roman"/>
                  <w:color w:val="0000FF"/>
                  <w:u w:val="single"/>
                </w:rPr>
                <w:t>a</w:t>
              </w:r>
              <w:r w:rsidRPr="001F348C">
                <w:rPr>
                  <w:rFonts w:ascii="Times New Roman" w:hAnsi="Times New Roman"/>
                  <w:color w:val="0000FF"/>
                  <w:u w:val="single"/>
                  <w:lang w:val="ru-RU"/>
                </w:rPr>
                <w:t>60</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64</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Половой и возрастной состав населения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/88663</w:t>
              </w:r>
              <w:r>
                <w:rPr>
                  <w:rFonts w:ascii="Times New Roman" w:hAnsi="Times New Roman"/>
                  <w:color w:val="0000FF"/>
                  <w:u w:val="single"/>
                </w:rPr>
                <w:t>ede</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65</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География религий. Объекты Всемирного культурного наследия ЮНЕСКО на территории России. (Антикор-Осуждение Коррупции в Священных писаниях (Библия, Коран) и религиях (буддизм, конфуцианство)</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/88663</w:t>
              </w:r>
              <w:r>
                <w:rPr>
                  <w:rFonts w:ascii="Times New Roman" w:hAnsi="Times New Roman"/>
                  <w:color w:val="0000FF"/>
                  <w:u w:val="single"/>
                </w:rPr>
                <w:t>b</w:t>
              </w:r>
              <w:r w:rsidRPr="001F348C">
                <w:rPr>
                  <w:rFonts w:ascii="Times New Roman" w:hAnsi="Times New Roman"/>
                  <w:color w:val="0000FF"/>
                  <w:u w:val="single"/>
                  <w:lang w:val="ru-RU"/>
                </w:rPr>
                <w:t>96</w:t>
              </w:r>
            </w:hyperlink>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66</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/88664014</w:t>
              </w:r>
            </w:hyperlink>
          </w:p>
        </w:tc>
      </w:tr>
      <w:tr w:rsidR="00A5615F">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67</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Резервный урок. Обобщающее повторение по темам "Народы </w:t>
            </w:r>
            <w:r w:rsidRPr="001F348C">
              <w:rPr>
                <w:rFonts w:ascii="Times New Roman" w:hAnsi="Times New Roman"/>
                <w:color w:val="000000"/>
                <w:sz w:val="24"/>
                <w:lang w:val="ru-RU"/>
              </w:rPr>
              <w:lastRenderedPageBreak/>
              <w:t>и религии России" и "Половой и возрастной состав населения России"( ИС-половозрастные особенности населения края в 18-19вв)</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68</w:t>
            </w:r>
          </w:p>
        </w:tc>
        <w:tc>
          <w:tcPr>
            <w:tcW w:w="3519"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551"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/8866450</w:t>
              </w:r>
              <w:r>
                <w:rPr>
                  <w:rFonts w:ascii="Times New Roman" w:hAnsi="Times New Roman"/>
                  <w:color w:val="0000FF"/>
                  <w:u w:val="single"/>
                </w:rPr>
                <w:t>a</w:t>
              </w:r>
            </w:hyperlink>
          </w:p>
        </w:tc>
      </w:tr>
      <w:tr w:rsidR="00A5615F">
        <w:trPr>
          <w:trHeight w:val="144"/>
        </w:trPr>
        <w:tc>
          <w:tcPr>
            <w:tcW w:w="3996" w:type="dxa"/>
            <w:gridSpan w:val="2"/>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ОБЩЕЕ КОЛИЧЕСТВО ЧАСОВ ПО ПРОГРАММЕ</w:t>
            </w:r>
          </w:p>
        </w:tc>
        <w:tc>
          <w:tcPr>
            <w:tcW w:w="1081"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5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2 </w:t>
            </w:r>
          </w:p>
        </w:tc>
        <w:tc>
          <w:tcPr>
            <w:tcW w:w="2209"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9.5 </w:t>
            </w:r>
          </w:p>
        </w:tc>
        <w:tc>
          <w:tcPr>
            <w:tcW w:w="4249"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bl>
    <w:p w:rsidR="00A5615F" w:rsidRDefault="00A5615F">
      <w:pPr>
        <w:sectPr w:rsidR="00A5615F">
          <w:pgSz w:w="16383" w:h="11906" w:orient="landscape"/>
          <w:pgMar w:top="1440" w:right="1440" w:bottom="1440" w:left="1440" w:header="0" w:footer="0" w:gutter="0"/>
          <w:cols w:space="720"/>
          <w:formProt w:val="0"/>
          <w:docGrid w:linePitch="100" w:charSpace="4096"/>
        </w:sectPr>
      </w:pPr>
    </w:p>
    <w:p w:rsidR="00A5615F" w:rsidRDefault="001F348C">
      <w:pPr>
        <w:spacing w:after="0"/>
        <w:ind w:left="120"/>
      </w:pPr>
      <w:r>
        <w:rPr>
          <w:rFonts w:ascii="Times New Roman" w:hAnsi="Times New Roman"/>
          <w:b/>
          <w:color w:val="000000"/>
          <w:sz w:val="28"/>
        </w:rPr>
        <w:lastRenderedPageBreak/>
        <w:t xml:space="preserve"> 9 КЛАСС </w:t>
      </w:r>
    </w:p>
    <w:tbl>
      <w:tblPr>
        <w:tblW w:w="13594" w:type="dxa"/>
        <w:tblInd w:w="-8" w:type="dxa"/>
        <w:tblLayout w:type="fixed"/>
        <w:tblCellMar>
          <w:top w:w="50" w:type="dxa"/>
          <w:left w:w="100" w:type="dxa"/>
        </w:tblCellMar>
        <w:tblLook w:val="04A0" w:firstRow="1" w:lastRow="0" w:firstColumn="1" w:lastColumn="0" w:noHBand="0" w:noVBand="1"/>
      </w:tblPr>
      <w:tblGrid>
        <w:gridCol w:w="509"/>
        <w:gridCol w:w="3200"/>
        <w:gridCol w:w="1134"/>
        <w:gridCol w:w="2122"/>
        <w:gridCol w:w="2267"/>
        <w:gridCol w:w="1600"/>
        <w:gridCol w:w="2762"/>
      </w:tblGrid>
      <w:tr w:rsidR="00A5615F">
        <w:trPr>
          <w:trHeight w:val="144"/>
        </w:trPr>
        <w:tc>
          <w:tcPr>
            <w:tcW w:w="508"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 п/п </w:t>
            </w:r>
          </w:p>
          <w:p w:rsidR="00A5615F" w:rsidRDefault="00A5615F">
            <w:pPr>
              <w:widowControl w:val="0"/>
              <w:spacing w:after="0"/>
              <w:ind w:left="135"/>
            </w:pPr>
          </w:p>
        </w:tc>
        <w:tc>
          <w:tcPr>
            <w:tcW w:w="3200"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Тема урока </w:t>
            </w:r>
          </w:p>
          <w:p w:rsidR="00A5615F" w:rsidRDefault="00A5615F">
            <w:pPr>
              <w:widowControl w:val="0"/>
              <w:spacing w:after="0"/>
              <w:ind w:left="135"/>
            </w:pPr>
          </w:p>
        </w:tc>
        <w:tc>
          <w:tcPr>
            <w:tcW w:w="5523" w:type="dxa"/>
            <w:gridSpan w:val="3"/>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b/>
                <w:color w:val="000000"/>
                <w:sz w:val="24"/>
              </w:rPr>
              <w:t>Количество часов</w:t>
            </w:r>
          </w:p>
        </w:tc>
        <w:tc>
          <w:tcPr>
            <w:tcW w:w="1600"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Дата изучения </w:t>
            </w:r>
          </w:p>
          <w:p w:rsidR="00A5615F" w:rsidRDefault="00A5615F">
            <w:pPr>
              <w:widowControl w:val="0"/>
              <w:spacing w:after="0"/>
              <w:ind w:left="135"/>
            </w:pPr>
          </w:p>
        </w:tc>
        <w:tc>
          <w:tcPr>
            <w:tcW w:w="2762" w:type="dxa"/>
            <w:vMerge w:val="restart"/>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Электронные цифровые образовательные ресурсы </w:t>
            </w:r>
          </w:p>
          <w:p w:rsidR="00A5615F" w:rsidRDefault="00A5615F">
            <w:pPr>
              <w:widowControl w:val="0"/>
              <w:spacing w:after="0"/>
              <w:ind w:left="135"/>
            </w:pPr>
          </w:p>
        </w:tc>
      </w:tr>
      <w:tr w:rsidR="00A5615F">
        <w:trPr>
          <w:trHeight w:val="144"/>
        </w:trPr>
        <w:tc>
          <w:tcPr>
            <w:tcW w:w="508" w:type="dxa"/>
            <w:vMerge/>
            <w:tcBorders>
              <w:left w:val="single" w:sz="6" w:space="0" w:color="000000"/>
              <w:bottom w:val="single" w:sz="6" w:space="0" w:color="000000"/>
              <w:right w:val="single" w:sz="6" w:space="0" w:color="000000"/>
            </w:tcBorders>
          </w:tcPr>
          <w:p w:rsidR="00A5615F" w:rsidRDefault="00A5615F">
            <w:pPr>
              <w:widowControl w:val="0"/>
            </w:pPr>
          </w:p>
        </w:tc>
        <w:tc>
          <w:tcPr>
            <w:tcW w:w="3200" w:type="dxa"/>
            <w:vMerge/>
            <w:tcBorders>
              <w:left w:val="single" w:sz="6" w:space="0" w:color="000000"/>
              <w:bottom w:val="single" w:sz="6" w:space="0" w:color="000000"/>
              <w:right w:val="single" w:sz="6" w:space="0" w:color="000000"/>
            </w:tcBorders>
          </w:tcPr>
          <w:p w:rsidR="00A5615F" w:rsidRDefault="00A5615F">
            <w:pPr>
              <w:widowControl w:val="0"/>
            </w:pP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Всего </w:t>
            </w:r>
          </w:p>
          <w:p w:rsidR="00A5615F" w:rsidRDefault="00A5615F">
            <w:pPr>
              <w:widowControl w:val="0"/>
              <w:spacing w:after="0"/>
              <w:ind w:left="135"/>
            </w:pP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Контрольные работы </w:t>
            </w:r>
          </w:p>
          <w:p w:rsidR="00A5615F" w:rsidRDefault="00A5615F">
            <w:pPr>
              <w:widowControl w:val="0"/>
              <w:spacing w:after="0"/>
              <w:ind w:left="135"/>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b/>
                <w:color w:val="000000"/>
                <w:sz w:val="24"/>
              </w:rPr>
              <w:t xml:space="preserve">Практические работы </w:t>
            </w:r>
          </w:p>
          <w:p w:rsidR="00A5615F" w:rsidRDefault="00A5615F">
            <w:pPr>
              <w:widowControl w:val="0"/>
              <w:spacing w:after="0"/>
              <w:ind w:left="135"/>
            </w:pPr>
          </w:p>
        </w:tc>
        <w:tc>
          <w:tcPr>
            <w:tcW w:w="1600" w:type="dxa"/>
            <w:vMerge/>
            <w:tcBorders>
              <w:left w:val="single" w:sz="6" w:space="0" w:color="000000"/>
              <w:bottom w:val="single" w:sz="6" w:space="0" w:color="000000"/>
              <w:right w:val="single" w:sz="6" w:space="0" w:color="000000"/>
            </w:tcBorders>
          </w:tcPr>
          <w:p w:rsidR="00A5615F" w:rsidRDefault="00A5615F">
            <w:pPr>
              <w:widowControl w:val="0"/>
            </w:pPr>
          </w:p>
        </w:tc>
        <w:tc>
          <w:tcPr>
            <w:tcW w:w="2762" w:type="dxa"/>
            <w:vMerge/>
            <w:tcBorders>
              <w:left w:val="single" w:sz="6" w:space="0" w:color="000000"/>
              <w:bottom w:val="single" w:sz="6" w:space="0" w:color="000000"/>
              <w:right w:val="single" w:sz="6" w:space="0" w:color="000000"/>
            </w:tcBorders>
          </w:tcPr>
          <w:p w:rsidR="00A5615F" w:rsidRDefault="00A5615F">
            <w:pPr>
              <w:widowControl w:val="0"/>
            </w:pPr>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/886647</w:t>
              </w:r>
              <w:r>
                <w:rPr>
                  <w:rFonts w:ascii="Times New Roman" w:hAnsi="Times New Roman"/>
                  <w:color w:val="0000FF"/>
                  <w:u w:val="single"/>
                </w:rPr>
                <w:t>f</w:t>
              </w:r>
              <w:r w:rsidRPr="001F348C">
                <w:rPr>
                  <w:rFonts w:ascii="Times New Roman" w:hAnsi="Times New Roman"/>
                  <w:color w:val="0000FF"/>
                  <w:u w:val="single"/>
                  <w:lang w:val="ru-RU"/>
                </w:rPr>
                <w:t>8</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 (АнтиКор-</w:t>
            </w:r>
            <w:r w:rsidRPr="001F348C">
              <w:rPr>
                <w:rFonts w:ascii="Times New Roman" w:hAnsi="Times New Roman"/>
                <w:color w:val="000000"/>
                <w:sz w:val="24"/>
                <w:lang w:val="ru-RU"/>
              </w:rPr>
              <w:lastRenderedPageBreak/>
              <w:t>Переход к рыночным отношениям в 1990 годы. Всплеск коррупции)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/8866497</w:t>
              </w:r>
              <w:r>
                <w:rPr>
                  <w:rFonts w:ascii="Times New Roman" w:hAnsi="Times New Roman"/>
                  <w:color w:val="0000FF"/>
                  <w:u w:val="single"/>
                </w:rPr>
                <w:t>e</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3</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 Антикор-Показатели коррупции в обществе)</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/88664</w:t>
              </w:r>
              <w:r>
                <w:rPr>
                  <w:rFonts w:ascii="Times New Roman" w:hAnsi="Times New Roman"/>
                  <w:color w:val="0000FF"/>
                  <w:u w:val="single"/>
                </w:rPr>
                <w:t>d</w:t>
              </w:r>
              <w:r w:rsidRPr="001F348C">
                <w:rPr>
                  <w:rFonts w:ascii="Times New Roman" w:hAnsi="Times New Roman"/>
                  <w:color w:val="0000FF"/>
                  <w:u w:val="single"/>
                  <w:lang w:val="ru-RU"/>
                </w:rPr>
                <w:t>20</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Обобщающее повторение по теме "Общая характеристика хозяйства России"Входной контроль!</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/8866505</w:t>
              </w:r>
              <w:r>
                <w:rPr>
                  <w:rFonts w:ascii="Times New Roman" w:hAnsi="Times New Roman"/>
                  <w:color w:val="0000FF"/>
                  <w:u w:val="single"/>
                </w:rPr>
                <w:t>e</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/886651</w:t>
              </w:r>
              <w:r>
                <w:rPr>
                  <w:rFonts w:ascii="Times New Roman" w:hAnsi="Times New Roman"/>
                  <w:color w:val="0000FF"/>
                  <w:u w:val="single"/>
                </w:rPr>
                <w:t>bc</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Нефтяная промышленность</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/886652</w:t>
              </w:r>
              <w:r>
                <w:rPr>
                  <w:rFonts w:ascii="Times New Roman" w:hAnsi="Times New Roman"/>
                  <w:color w:val="0000FF"/>
                  <w:u w:val="single"/>
                </w:rPr>
                <w:t>f</w:t>
              </w:r>
              <w:r w:rsidRPr="001F348C">
                <w:rPr>
                  <w:rFonts w:ascii="Times New Roman" w:hAnsi="Times New Roman"/>
                  <w:color w:val="0000FF"/>
                  <w:u w:val="single"/>
                  <w:lang w:val="ru-RU"/>
                </w:rPr>
                <w:t>2</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7</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Газовая промышленность</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/8866541</w:t>
              </w:r>
              <w:r>
                <w:rPr>
                  <w:rFonts w:ascii="Times New Roman" w:hAnsi="Times New Roman"/>
                  <w:color w:val="0000FF"/>
                  <w:u w:val="single"/>
                </w:rPr>
                <w:t>e</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8</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/88665586</w:t>
              </w:r>
            </w:hyperlink>
          </w:p>
        </w:tc>
      </w:tr>
      <w:tr w:rsidR="00A5615F">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9</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1F348C">
              <w:rPr>
                <w:rFonts w:ascii="Times New Roman" w:hAnsi="Times New Roman"/>
                <w:color w:val="000000"/>
                <w:sz w:val="24"/>
                <w:lang w:val="ru-RU"/>
              </w:rPr>
              <w:lastRenderedPageBreak/>
              <w:t>"Сравнительная оценка возможностей для развития энергетики ВИЭ в отдельных регионах страны"</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10</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/88665720</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11</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/88665892</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12</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 xml:space="preserve">География металлургии </w:t>
            </w:r>
            <w:r>
              <w:rPr>
                <w:rFonts w:ascii="Times New Roman" w:hAnsi="Times New Roman"/>
                <w:color w:val="000000"/>
                <w:sz w:val="24"/>
              </w:rPr>
              <w:lastRenderedPageBreak/>
              <w:t>чёрных металлов: основные районы и центры</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lastRenderedPageBreak/>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/88665</w:t>
              </w:r>
              <w:r>
                <w:rPr>
                  <w:rFonts w:ascii="Times New Roman" w:hAnsi="Times New Roman"/>
                  <w:color w:val="0000FF"/>
                  <w:u w:val="single"/>
                </w:rPr>
                <w:t>a</w:t>
              </w:r>
              <w:r w:rsidRPr="001F348C">
                <w:rPr>
                  <w:rFonts w:ascii="Times New Roman" w:hAnsi="Times New Roman"/>
                  <w:color w:val="0000FF"/>
                  <w:u w:val="single"/>
                  <w:lang w:val="ru-RU"/>
                </w:rPr>
                <w:t>5</w:t>
              </w:r>
              <w:r>
                <w:rPr>
                  <w:rFonts w:ascii="Times New Roman" w:hAnsi="Times New Roman"/>
                  <w:color w:val="0000FF"/>
                  <w:u w:val="single"/>
                </w:rPr>
                <w:t>e</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13</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/88665</w:t>
              </w:r>
              <w:r>
                <w:rPr>
                  <w:rFonts w:ascii="Times New Roman" w:hAnsi="Times New Roman"/>
                  <w:color w:val="0000FF"/>
                  <w:u w:val="single"/>
                </w:rPr>
                <w:t>bbc</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14</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w:t>
            </w:r>
            <w:r w:rsidRPr="001F348C">
              <w:rPr>
                <w:rFonts w:ascii="Times New Roman" w:hAnsi="Times New Roman"/>
                <w:color w:val="000000"/>
                <w:sz w:val="24"/>
                <w:lang w:val="ru-RU"/>
              </w:rPr>
              <w:lastRenderedPageBreak/>
              <w:t>машиностроительного предприятия (по выбору) на основе анализа различных источников информации"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/88665</w:t>
              </w:r>
              <w:r>
                <w:rPr>
                  <w:rFonts w:ascii="Times New Roman" w:hAnsi="Times New Roman"/>
                  <w:color w:val="0000FF"/>
                  <w:u w:val="single"/>
                </w:rPr>
                <w:t>d</w:t>
              </w:r>
              <w:r w:rsidRPr="001F348C">
                <w:rPr>
                  <w:rFonts w:ascii="Times New Roman" w:hAnsi="Times New Roman"/>
                  <w:color w:val="0000FF"/>
                  <w:u w:val="single"/>
                  <w:lang w:val="ru-RU"/>
                </w:rPr>
                <w:t>2</w:t>
              </w:r>
              <w:r>
                <w:rPr>
                  <w:rFonts w:ascii="Times New Roman" w:hAnsi="Times New Roman"/>
                  <w:color w:val="0000FF"/>
                  <w:u w:val="single"/>
                </w:rPr>
                <w:t>e</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15</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/88665</w:t>
              </w:r>
              <w:r>
                <w:rPr>
                  <w:rFonts w:ascii="Times New Roman" w:hAnsi="Times New Roman"/>
                  <w:color w:val="0000FF"/>
                  <w:u w:val="single"/>
                </w:rPr>
                <w:t>e</w:t>
              </w:r>
              <w:r w:rsidRPr="001F348C">
                <w:rPr>
                  <w:rFonts w:ascii="Times New Roman" w:hAnsi="Times New Roman"/>
                  <w:color w:val="0000FF"/>
                  <w:u w:val="single"/>
                  <w:lang w:val="ru-RU"/>
                </w:rPr>
                <w:t>78</w:t>
              </w:r>
            </w:hyperlink>
          </w:p>
        </w:tc>
      </w:tr>
      <w:tr w:rsidR="00A5615F">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16</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17</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 xml:space="preserve">Место России в мировом производстве </w:t>
            </w:r>
            <w:r>
              <w:rPr>
                <w:rFonts w:ascii="Times New Roman" w:hAnsi="Times New Roman"/>
                <w:color w:val="000000"/>
                <w:sz w:val="24"/>
              </w:rPr>
              <w:lastRenderedPageBreak/>
              <w:t>химической продукции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lastRenderedPageBreak/>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/886660</w:t>
              </w:r>
              <w:r>
                <w:rPr>
                  <w:rFonts w:ascii="Times New Roman" w:hAnsi="Times New Roman"/>
                  <w:color w:val="0000FF"/>
                  <w:u w:val="single"/>
                </w:rPr>
                <w:t>b</w:t>
              </w:r>
              <w:r w:rsidRPr="001F348C">
                <w:rPr>
                  <w:rFonts w:ascii="Times New Roman" w:hAnsi="Times New Roman"/>
                  <w:color w:val="0000FF"/>
                  <w:u w:val="single"/>
                  <w:lang w:val="ru-RU"/>
                </w:rPr>
                <w:t>2</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18</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/886662</w:t>
              </w:r>
              <w:r>
                <w:rPr>
                  <w:rFonts w:ascii="Times New Roman" w:hAnsi="Times New Roman"/>
                  <w:color w:val="0000FF"/>
                  <w:u w:val="single"/>
                </w:rPr>
                <w:t>a</w:t>
              </w:r>
              <w:r w:rsidRPr="001F348C">
                <w:rPr>
                  <w:rFonts w:ascii="Times New Roman" w:hAnsi="Times New Roman"/>
                  <w:color w:val="0000FF"/>
                  <w:u w:val="single"/>
                  <w:lang w:val="ru-RU"/>
                </w:rPr>
                <w:t>6</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19</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/88666684</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20</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w:t>
            </w:r>
            <w:r w:rsidRPr="001F348C">
              <w:rPr>
                <w:rFonts w:ascii="Times New Roman" w:hAnsi="Times New Roman"/>
                <w:color w:val="000000"/>
                <w:sz w:val="24"/>
                <w:lang w:val="ru-RU"/>
              </w:rPr>
              <w:lastRenderedPageBreak/>
              <w:t xml:space="preserve">комплекса Российской Федерации до 2030 года» (Гл. </w:t>
            </w:r>
            <w:r>
              <w:rPr>
                <w:rFonts w:ascii="Times New Roman" w:hAnsi="Times New Roman"/>
                <w:color w:val="000000"/>
                <w:sz w:val="24"/>
              </w:rPr>
              <w:t>II</w:t>
            </w:r>
            <w:r w:rsidRPr="001F348C">
              <w:rPr>
                <w:rFonts w:ascii="Times New Roman" w:hAnsi="Times New Roman"/>
                <w:color w:val="000000"/>
                <w:sz w:val="24"/>
                <w:lang w:val="ru-RU"/>
              </w:rPr>
              <w:t xml:space="preserve"> и </w:t>
            </w:r>
            <w:r>
              <w:rPr>
                <w:rFonts w:ascii="Times New Roman" w:hAnsi="Times New Roman"/>
                <w:color w:val="000000"/>
                <w:sz w:val="24"/>
              </w:rPr>
              <w:t>III</w:t>
            </w:r>
            <w:r w:rsidRPr="001F348C">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/886667</w:t>
              </w:r>
              <w:r>
                <w:rPr>
                  <w:rFonts w:ascii="Times New Roman" w:hAnsi="Times New Roman"/>
                  <w:color w:val="0000FF"/>
                  <w:u w:val="single"/>
                </w:rPr>
                <w:t>f</w:t>
              </w:r>
              <w:r w:rsidRPr="001F348C">
                <w:rPr>
                  <w:rFonts w:ascii="Times New Roman" w:hAnsi="Times New Roman"/>
                  <w:color w:val="0000FF"/>
                  <w:u w:val="single"/>
                  <w:lang w:val="ru-RU"/>
                </w:rPr>
                <w:t>6</w:t>
              </w:r>
            </w:hyperlink>
          </w:p>
        </w:tc>
      </w:tr>
      <w:tr w:rsidR="00A5615F">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21</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Обобщающее повторение по теме "Химико-лесной комплекс"</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22</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/88666</w:t>
              </w:r>
              <w:r>
                <w:rPr>
                  <w:rFonts w:ascii="Times New Roman" w:hAnsi="Times New Roman"/>
                  <w:color w:val="0000FF"/>
                  <w:u w:val="single"/>
                </w:rPr>
                <w:t>a</w:t>
              </w:r>
              <w:r w:rsidRPr="001F348C">
                <w:rPr>
                  <w:rFonts w:ascii="Times New Roman" w:hAnsi="Times New Roman"/>
                  <w:color w:val="0000FF"/>
                  <w:u w:val="single"/>
                  <w:lang w:val="ru-RU"/>
                </w:rPr>
                <w:t>80</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23</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Растениеводство и животноводство: география основных отраслей (ИС- Сельское хозяйство в Ставропольской губернии в 18-19вв)</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/88666</w:t>
              </w:r>
              <w:r>
                <w:rPr>
                  <w:rFonts w:ascii="Times New Roman" w:hAnsi="Times New Roman"/>
                  <w:color w:val="0000FF"/>
                  <w:u w:val="single"/>
                </w:rPr>
                <w:t>bc</w:t>
              </w:r>
              <w:r w:rsidRPr="001F348C">
                <w:rPr>
                  <w:rFonts w:ascii="Times New Roman" w:hAnsi="Times New Roman"/>
                  <w:color w:val="0000FF"/>
                  <w:u w:val="single"/>
                  <w:lang w:val="ru-RU"/>
                </w:rPr>
                <w:t>0</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24</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Пищевая промышленность. Лёгкая промышленность. Состав, место и значение в </w:t>
            </w:r>
            <w:r w:rsidRPr="001F348C">
              <w:rPr>
                <w:rFonts w:ascii="Times New Roman" w:hAnsi="Times New Roman"/>
                <w:color w:val="000000"/>
                <w:sz w:val="24"/>
                <w:lang w:val="ru-RU"/>
              </w:rPr>
              <w:lastRenderedPageBreak/>
              <w:t xml:space="preserve">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lastRenderedPageBreak/>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/88666</w:t>
              </w:r>
              <w:r>
                <w:rPr>
                  <w:rFonts w:ascii="Times New Roman" w:hAnsi="Times New Roman"/>
                  <w:color w:val="0000FF"/>
                  <w:u w:val="single"/>
                </w:rPr>
                <w:t>f</w:t>
              </w:r>
              <w:r w:rsidRPr="001F348C">
                <w:rPr>
                  <w:rFonts w:ascii="Times New Roman" w:hAnsi="Times New Roman"/>
                  <w:color w:val="0000FF"/>
                  <w:u w:val="single"/>
                  <w:lang w:val="ru-RU"/>
                </w:rPr>
                <w:t>12</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25</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/8866716</w:t>
              </w:r>
              <w:r>
                <w:rPr>
                  <w:rFonts w:ascii="Times New Roman" w:hAnsi="Times New Roman"/>
                  <w:color w:val="0000FF"/>
                  <w:u w:val="single"/>
                </w:rPr>
                <w:t>a</w:t>
              </w:r>
            </w:hyperlink>
          </w:p>
        </w:tc>
      </w:tr>
      <w:tr w:rsidR="00A5615F">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26</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27</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Инфраструктурный комплекс.Транспорт. Состав, место и значение в хозяйстве. Крупнейшие транспортные узлы. "Стратегия развития </w:t>
            </w:r>
            <w:r w:rsidRPr="001F348C">
              <w:rPr>
                <w:rFonts w:ascii="Times New Roman" w:hAnsi="Times New Roman"/>
                <w:color w:val="000000"/>
                <w:sz w:val="24"/>
                <w:lang w:val="ru-RU"/>
              </w:rPr>
              <w:lastRenderedPageBreak/>
              <w:t>транспорта России на период до 2030 года"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/886672</w:t>
              </w:r>
              <w:r>
                <w:rPr>
                  <w:rFonts w:ascii="Times New Roman" w:hAnsi="Times New Roman"/>
                  <w:color w:val="0000FF"/>
                  <w:u w:val="single"/>
                </w:rPr>
                <w:t>e</w:t>
              </w:r>
              <w:r w:rsidRPr="001F348C">
                <w:rPr>
                  <w:rFonts w:ascii="Times New Roman" w:hAnsi="Times New Roman"/>
                  <w:color w:val="0000FF"/>
                  <w:u w:val="single"/>
                  <w:lang w:val="ru-RU"/>
                </w:rPr>
                <w:t>6</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28</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/8866748</w:t>
              </w:r>
              <w:r>
                <w:rPr>
                  <w:rFonts w:ascii="Times New Roman" w:hAnsi="Times New Roman"/>
                  <w:color w:val="0000FF"/>
                  <w:u w:val="single"/>
                </w:rPr>
                <w:t>a</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29</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/886675</w:t>
              </w:r>
              <w:r>
                <w:rPr>
                  <w:rFonts w:ascii="Times New Roman" w:hAnsi="Times New Roman"/>
                  <w:color w:val="0000FF"/>
                  <w:u w:val="single"/>
                </w:rPr>
                <w:t>fc</w:t>
              </w:r>
            </w:hyperlink>
          </w:p>
        </w:tc>
      </w:tr>
      <w:tr w:rsidR="00A5615F">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30</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Default="001013F7">
            <w:pPr>
              <w:widowControl w:val="0"/>
              <w:spacing w:after="0"/>
              <w:ind w:left="135"/>
            </w:pPr>
            <w:hyperlink r:id="rId257">
              <w:r w:rsidR="001F348C">
                <w:rPr>
                  <w:rFonts w:ascii="Times New Roman" w:hAnsi="Times New Roman"/>
                  <w:color w:val="0000FF"/>
                  <w:u w:val="single"/>
                </w:rPr>
                <w:t>https://m.edsoo.ru/88667c28]]</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31</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Рекреационное хозяйство. Практическая работа </w:t>
            </w:r>
            <w:r w:rsidRPr="001F348C">
              <w:rPr>
                <w:rFonts w:ascii="Times New Roman" w:hAnsi="Times New Roman"/>
                <w:color w:val="000000"/>
                <w:sz w:val="24"/>
                <w:lang w:val="ru-RU"/>
              </w:rPr>
              <w:lastRenderedPageBreak/>
              <w:t>"Характеристика туристско-рекреационного потенциала своего края"(ИС- социально-экономическое развитие региона в пореформенный период)</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/886679</w:t>
              </w:r>
              <w:r w:rsidRPr="001F348C">
                <w:rPr>
                  <w:rFonts w:ascii="Times New Roman" w:hAnsi="Times New Roman"/>
                  <w:color w:val="0000FF"/>
                  <w:u w:val="single"/>
                  <w:lang w:val="ru-RU"/>
                </w:rPr>
                <w:lastRenderedPageBreak/>
                <w:t>80</w:t>
              </w:r>
            </w:hyperlink>
          </w:p>
        </w:tc>
      </w:tr>
      <w:tr w:rsidR="00A5615F">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32</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Контрольная работа по теме "Инфраструктурный комплекс"</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33</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/88667</w:t>
              </w:r>
              <w:r>
                <w:rPr>
                  <w:rFonts w:ascii="Times New Roman" w:hAnsi="Times New Roman"/>
                  <w:color w:val="0000FF"/>
                  <w:u w:val="single"/>
                </w:rPr>
                <w:t>f</w:t>
              </w:r>
              <w:r w:rsidRPr="001F348C">
                <w:rPr>
                  <w:rFonts w:ascii="Times New Roman" w:hAnsi="Times New Roman"/>
                  <w:color w:val="0000FF"/>
                  <w:u w:val="single"/>
                  <w:lang w:val="ru-RU"/>
                </w:rPr>
                <w:t>84</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34</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w:t>
            </w:r>
            <w:r w:rsidRPr="001F348C">
              <w:rPr>
                <w:rFonts w:ascii="Times New Roman" w:hAnsi="Times New Roman"/>
                <w:color w:val="000000"/>
                <w:sz w:val="24"/>
                <w:lang w:val="ru-RU"/>
              </w:rPr>
              <w:lastRenderedPageBreak/>
              <w:t>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/886680</w:t>
              </w:r>
              <w:r>
                <w:rPr>
                  <w:rFonts w:ascii="Times New Roman" w:hAnsi="Times New Roman"/>
                  <w:color w:val="0000FF"/>
                  <w:u w:val="single"/>
                </w:rPr>
                <w:t>c</w:t>
              </w:r>
              <w:r w:rsidRPr="001F348C">
                <w:rPr>
                  <w:rFonts w:ascii="Times New Roman" w:hAnsi="Times New Roman"/>
                  <w:color w:val="0000FF"/>
                  <w:u w:val="single"/>
                  <w:lang w:val="ru-RU"/>
                </w:rPr>
                <w:t>4</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35</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/886681</w:t>
              </w:r>
              <w:r>
                <w:rPr>
                  <w:rFonts w:ascii="Times New Roman" w:hAnsi="Times New Roman"/>
                  <w:color w:val="0000FF"/>
                  <w:u w:val="single"/>
                </w:rPr>
                <w:t>e</w:t>
              </w:r>
              <w:r w:rsidRPr="001F348C">
                <w:rPr>
                  <w:rFonts w:ascii="Times New Roman" w:hAnsi="Times New Roman"/>
                  <w:color w:val="0000FF"/>
                  <w:u w:val="single"/>
                  <w:lang w:val="ru-RU"/>
                </w:rPr>
                <w:t>6</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36</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Европейский Север России.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/886682</w:t>
              </w:r>
              <w:r>
                <w:rPr>
                  <w:rFonts w:ascii="Times New Roman" w:hAnsi="Times New Roman"/>
                  <w:color w:val="0000FF"/>
                  <w:u w:val="single"/>
                </w:rPr>
                <w:t>fe</w:t>
              </w:r>
            </w:hyperlink>
          </w:p>
        </w:tc>
      </w:tr>
      <w:tr w:rsidR="00A5615F">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37</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38</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/88668416</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39</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Северо-Запад России. </w:t>
            </w:r>
            <w:r w:rsidRPr="001F348C">
              <w:rPr>
                <w:rFonts w:ascii="Times New Roman" w:hAnsi="Times New Roman"/>
                <w:color w:val="000000"/>
                <w:sz w:val="24"/>
                <w:lang w:val="ru-RU"/>
              </w:rPr>
              <w:lastRenderedPageBreak/>
              <w:t>Особенности населения 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/8866852</w:t>
              </w:r>
              <w:r>
                <w:rPr>
                  <w:rFonts w:ascii="Times New Roman" w:hAnsi="Times New Roman"/>
                  <w:color w:val="0000FF"/>
                  <w:u w:val="single"/>
                </w:rPr>
                <w:t>e</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40</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/886687</w:t>
              </w:r>
              <w:r>
                <w:rPr>
                  <w:rFonts w:ascii="Times New Roman" w:hAnsi="Times New Roman"/>
                  <w:color w:val="0000FF"/>
                  <w:u w:val="single"/>
                </w:rPr>
                <w:t>e</w:t>
              </w:r>
              <w:r w:rsidRPr="001F348C">
                <w:rPr>
                  <w:rFonts w:ascii="Times New Roman" w:hAnsi="Times New Roman"/>
                  <w:color w:val="0000FF"/>
                  <w:u w:val="single"/>
                  <w:lang w:val="ru-RU"/>
                </w:rPr>
                <w:t>0</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41</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Центральная Россия.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/88668</w:t>
              </w:r>
              <w:r>
                <w:rPr>
                  <w:rFonts w:ascii="Times New Roman" w:hAnsi="Times New Roman"/>
                  <w:color w:val="0000FF"/>
                  <w:u w:val="single"/>
                </w:rPr>
                <w:t>a</w:t>
              </w:r>
              <w:r w:rsidRPr="001F348C">
                <w:rPr>
                  <w:rFonts w:ascii="Times New Roman" w:hAnsi="Times New Roman"/>
                  <w:color w:val="0000FF"/>
                  <w:u w:val="single"/>
                  <w:lang w:val="ru-RU"/>
                </w:rPr>
                <w:t>7</w:t>
              </w:r>
              <w:r>
                <w:rPr>
                  <w:rFonts w:ascii="Times New Roman" w:hAnsi="Times New Roman"/>
                  <w:color w:val="0000FF"/>
                  <w:u w:val="single"/>
                </w:rPr>
                <w:t>e</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42</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/88668</w:t>
              </w:r>
              <w:r>
                <w:rPr>
                  <w:rFonts w:ascii="Times New Roman" w:hAnsi="Times New Roman"/>
                  <w:color w:val="0000FF"/>
                  <w:u w:val="single"/>
                </w:rPr>
                <w:t>c</w:t>
              </w:r>
              <w:r w:rsidRPr="001F348C">
                <w:rPr>
                  <w:rFonts w:ascii="Times New Roman" w:hAnsi="Times New Roman"/>
                  <w:color w:val="0000FF"/>
                  <w:u w:val="single"/>
                  <w:lang w:val="ru-RU"/>
                </w:rPr>
                <w:t>4</w:t>
              </w:r>
              <w:r>
                <w:rPr>
                  <w:rFonts w:ascii="Times New Roman" w:hAnsi="Times New Roman"/>
                  <w:color w:val="0000FF"/>
                  <w:u w:val="single"/>
                </w:rPr>
                <w:t>a</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43</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/88668</w:t>
              </w:r>
              <w:r>
                <w:rPr>
                  <w:rFonts w:ascii="Times New Roman" w:hAnsi="Times New Roman"/>
                  <w:color w:val="0000FF"/>
                  <w:u w:val="single"/>
                </w:rPr>
                <w:t>d</w:t>
              </w:r>
              <w:r w:rsidRPr="001F348C">
                <w:rPr>
                  <w:rFonts w:ascii="Times New Roman" w:hAnsi="Times New Roman"/>
                  <w:color w:val="0000FF"/>
                  <w:u w:val="single"/>
                  <w:lang w:val="ru-RU"/>
                </w:rPr>
                <w:t>80</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44</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/88668</w:t>
              </w:r>
              <w:r>
                <w:rPr>
                  <w:rFonts w:ascii="Times New Roman" w:hAnsi="Times New Roman"/>
                  <w:color w:val="0000FF"/>
                  <w:u w:val="single"/>
                </w:rPr>
                <w:t>e</w:t>
              </w:r>
              <w:r w:rsidRPr="001F348C">
                <w:rPr>
                  <w:rFonts w:ascii="Times New Roman" w:hAnsi="Times New Roman"/>
                  <w:color w:val="0000FF"/>
                  <w:u w:val="single"/>
                  <w:lang w:val="ru-RU"/>
                </w:rPr>
                <w:t>98</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45</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/88668</w:t>
              </w:r>
              <w:r>
                <w:rPr>
                  <w:rFonts w:ascii="Times New Roman" w:hAnsi="Times New Roman"/>
                  <w:color w:val="0000FF"/>
                  <w:u w:val="single"/>
                </w:rPr>
                <w:t>fb</w:t>
              </w:r>
              <w:r w:rsidRPr="001F348C">
                <w:rPr>
                  <w:rFonts w:ascii="Times New Roman" w:hAnsi="Times New Roman"/>
                  <w:color w:val="0000FF"/>
                  <w:u w:val="single"/>
                  <w:lang w:val="ru-RU"/>
                </w:rPr>
                <w:t>0</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46</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Юг Европейской части России. Особенности населения (ИС- быт и особеннсоти хозяйства жителей старополья в 16-19вв)</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/886690</w:t>
              </w:r>
              <w:r>
                <w:rPr>
                  <w:rFonts w:ascii="Times New Roman" w:hAnsi="Times New Roman"/>
                  <w:color w:val="0000FF"/>
                  <w:u w:val="single"/>
                </w:rPr>
                <w:t>dc</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47</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Юг Европейской части России. Особенности хозяйства. ( ИС- осебенности хозяйства на Ставрополье в 16-19вв).</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/88669226</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48</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/886693</w:t>
              </w:r>
              <w:r>
                <w:rPr>
                  <w:rFonts w:ascii="Times New Roman" w:hAnsi="Times New Roman"/>
                  <w:color w:val="0000FF"/>
                  <w:u w:val="single"/>
                </w:rPr>
                <w:t>a</w:t>
              </w:r>
              <w:r w:rsidRPr="001F348C">
                <w:rPr>
                  <w:rFonts w:ascii="Times New Roman" w:hAnsi="Times New Roman"/>
                  <w:color w:val="0000FF"/>
                  <w:u w:val="single"/>
                  <w:lang w:val="ru-RU"/>
                </w:rPr>
                <w:t>2</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49</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Урал. Географическое положение. Особенности природно-ресурсного потенциала. Практическая работа "Сравнение ЭГП двух географических </w:t>
            </w:r>
            <w:r w:rsidRPr="001F348C">
              <w:rPr>
                <w:rFonts w:ascii="Times New Roman" w:hAnsi="Times New Roman"/>
                <w:color w:val="000000"/>
                <w:sz w:val="24"/>
                <w:lang w:val="ru-RU"/>
              </w:rPr>
              <w:lastRenderedPageBreak/>
              <w:t>районов страны по разным источникам информации"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/886695</w:t>
              </w:r>
              <w:r>
                <w:rPr>
                  <w:rFonts w:ascii="Times New Roman" w:hAnsi="Times New Roman"/>
                  <w:color w:val="0000FF"/>
                  <w:u w:val="single"/>
                </w:rPr>
                <w:t>b</w:t>
              </w:r>
              <w:r w:rsidRPr="001F348C">
                <w:rPr>
                  <w:rFonts w:ascii="Times New Roman" w:hAnsi="Times New Roman"/>
                  <w:color w:val="0000FF"/>
                  <w:u w:val="single"/>
                  <w:lang w:val="ru-RU"/>
                </w:rPr>
                <w:t>4</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50</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Урал.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/886696</w:t>
              </w:r>
              <w:r>
                <w:rPr>
                  <w:rFonts w:ascii="Times New Roman" w:hAnsi="Times New Roman"/>
                  <w:color w:val="0000FF"/>
                  <w:u w:val="single"/>
                </w:rPr>
                <w:t>ea</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51</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/8866980</w:t>
              </w:r>
              <w:r>
                <w:rPr>
                  <w:rFonts w:ascii="Times New Roman" w:hAnsi="Times New Roman"/>
                  <w:color w:val="0000FF"/>
                  <w:u w:val="single"/>
                </w:rPr>
                <w:t>c</w:t>
              </w:r>
            </w:hyperlink>
          </w:p>
        </w:tc>
      </w:tr>
      <w:tr w:rsidR="00A5615F">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52</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53</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/88669938</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54</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 xml:space="preserve">Сибирь. Географическое </w:t>
            </w:r>
            <w:r>
              <w:rPr>
                <w:rFonts w:ascii="Times New Roman" w:hAnsi="Times New Roman"/>
                <w:color w:val="000000"/>
                <w:sz w:val="24"/>
              </w:rPr>
              <w:lastRenderedPageBreak/>
              <w:t>положение</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lastRenderedPageBreak/>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/88669</w:t>
              </w:r>
              <w:r>
                <w:rPr>
                  <w:rFonts w:ascii="Times New Roman" w:hAnsi="Times New Roman"/>
                  <w:color w:val="0000FF"/>
                  <w:u w:val="single"/>
                </w:rPr>
                <w:t>a</w:t>
              </w:r>
              <w:r w:rsidRPr="001F348C">
                <w:rPr>
                  <w:rFonts w:ascii="Times New Roman" w:hAnsi="Times New Roman"/>
                  <w:color w:val="0000FF"/>
                  <w:u w:val="single"/>
                  <w:lang w:val="ru-RU"/>
                </w:rPr>
                <w:t>6</w:t>
              </w:r>
              <w:r>
                <w:rPr>
                  <w:rFonts w:ascii="Times New Roman" w:hAnsi="Times New Roman"/>
                  <w:color w:val="0000FF"/>
                  <w:u w:val="single"/>
                </w:rPr>
                <w:t>e</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55</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Сибирь.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/88669</w:t>
              </w:r>
              <w:r>
                <w:rPr>
                  <w:rFonts w:ascii="Times New Roman" w:hAnsi="Times New Roman"/>
                  <w:color w:val="0000FF"/>
                  <w:u w:val="single"/>
                </w:rPr>
                <w:t>cb</w:t>
              </w:r>
              <w:r w:rsidRPr="001F348C">
                <w:rPr>
                  <w:rFonts w:ascii="Times New Roman" w:hAnsi="Times New Roman"/>
                  <w:color w:val="0000FF"/>
                  <w:u w:val="single"/>
                  <w:lang w:val="ru-RU"/>
                </w:rPr>
                <w:t>2</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56</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Сибирь.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/88669</w:t>
              </w:r>
              <w:r>
                <w:rPr>
                  <w:rFonts w:ascii="Times New Roman" w:hAnsi="Times New Roman"/>
                  <w:color w:val="0000FF"/>
                  <w:u w:val="single"/>
                </w:rPr>
                <w:t>e</w:t>
              </w:r>
              <w:r w:rsidRPr="001F348C">
                <w:rPr>
                  <w:rFonts w:ascii="Times New Roman" w:hAnsi="Times New Roman"/>
                  <w:color w:val="0000FF"/>
                  <w:u w:val="single"/>
                  <w:lang w:val="ru-RU"/>
                </w:rPr>
                <w:t>24</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57</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Сибирь. Особенности хозяйства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w:t>
              </w:r>
              <w:r>
                <w:rPr>
                  <w:rFonts w:ascii="Times New Roman" w:hAnsi="Times New Roman"/>
                  <w:color w:val="0000FF"/>
                  <w:u w:val="single"/>
                </w:rPr>
                <w:t>a</w:t>
              </w:r>
              <w:r w:rsidRPr="001F348C">
                <w:rPr>
                  <w:rFonts w:ascii="Times New Roman" w:hAnsi="Times New Roman"/>
                  <w:color w:val="0000FF"/>
                  <w:u w:val="single"/>
                  <w:lang w:val="ru-RU"/>
                </w:rPr>
                <w:t>0</w:t>
              </w:r>
              <w:r>
                <w:rPr>
                  <w:rFonts w:ascii="Times New Roman" w:hAnsi="Times New Roman"/>
                  <w:color w:val="0000FF"/>
                  <w:u w:val="single"/>
                </w:rPr>
                <w:t>c</w:t>
              </w:r>
              <w:r w:rsidRPr="001F348C">
                <w:rPr>
                  <w:rFonts w:ascii="Times New Roman" w:hAnsi="Times New Roman"/>
                  <w:color w:val="0000FF"/>
                  <w:u w:val="single"/>
                  <w:lang w:val="ru-RU"/>
                </w:rPr>
                <w:t>2</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58</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w:t>
              </w:r>
              <w:r>
                <w:rPr>
                  <w:rFonts w:ascii="Times New Roman" w:hAnsi="Times New Roman"/>
                  <w:color w:val="0000FF"/>
                  <w:u w:val="single"/>
                </w:rPr>
                <w:t>a</w:t>
              </w:r>
              <w:r w:rsidRPr="001F348C">
                <w:rPr>
                  <w:rFonts w:ascii="Times New Roman" w:hAnsi="Times New Roman"/>
                  <w:color w:val="0000FF"/>
                  <w:u w:val="single"/>
                  <w:lang w:val="ru-RU"/>
                </w:rPr>
                <w:t>2</w:t>
              </w:r>
              <w:r>
                <w:rPr>
                  <w:rFonts w:ascii="Times New Roman" w:hAnsi="Times New Roman"/>
                  <w:color w:val="0000FF"/>
                  <w:u w:val="single"/>
                </w:rPr>
                <w:t>a</w:t>
              </w:r>
              <w:r w:rsidRPr="001F348C">
                <w:rPr>
                  <w:rFonts w:ascii="Times New Roman" w:hAnsi="Times New Roman"/>
                  <w:color w:val="0000FF"/>
                  <w:u w:val="single"/>
                  <w:lang w:val="ru-RU"/>
                </w:rPr>
                <w:t>2</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59</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Дальний Восток. Географическое положение</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w:t>
              </w:r>
              <w:r>
                <w:rPr>
                  <w:rFonts w:ascii="Times New Roman" w:hAnsi="Times New Roman"/>
                  <w:color w:val="0000FF"/>
                  <w:u w:val="single"/>
                </w:rPr>
                <w:t>a</w:t>
              </w:r>
              <w:r w:rsidRPr="001F348C">
                <w:rPr>
                  <w:rFonts w:ascii="Times New Roman" w:hAnsi="Times New Roman"/>
                  <w:color w:val="0000FF"/>
                  <w:u w:val="single"/>
                  <w:lang w:val="ru-RU"/>
                </w:rPr>
                <w:t>3</w:t>
              </w:r>
              <w:r>
                <w:rPr>
                  <w:rFonts w:ascii="Times New Roman" w:hAnsi="Times New Roman"/>
                  <w:color w:val="0000FF"/>
                  <w:u w:val="single"/>
                </w:rPr>
                <w:t>f</w:t>
              </w:r>
              <w:r w:rsidRPr="001F348C">
                <w:rPr>
                  <w:rFonts w:ascii="Times New Roman" w:hAnsi="Times New Roman"/>
                  <w:color w:val="0000FF"/>
                  <w:u w:val="single"/>
                  <w:lang w:val="ru-RU"/>
                </w:rPr>
                <w:t>6</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60</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Дальний Восток.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w:t>
              </w:r>
              <w:r>
                <w:rPr>
                  <w:rFonts w:ascii="Times New Roman" w:hAnsi="Times New Roman"/>
                  <w:color w:val="0000FF"/>
                  <w:u w:val="single"/>
                </w:rPr>
                <w:t>a</w:t>
              </w:r>
              <w:r w:rsidRPr="001F348C">
                <w:rPr>
                  <w:rFonts w:ascii="Times New Roman" w:hAnsi="Times New Roman"/>
                  <w:color w:val="0000FF"/>
                  <w:u w:val="single"/>
                  <w:lang w:val="ru-RU"/>
                </w:rPr>
                <w:t>59</w:t>
              </w:r>
              <w:r>
                <w:rPr>
                  <w:rFonts w:ascii="Times New Roman" w:hAnsi="Times New Roman"/>
                  <w:color w:val="0000FF"/>
                  <w:u w:val="single"/>
                </w:rPr>
                <w:t>a</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61</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Pr>
                <w:rFonts w:ascii="Times New Roman" w:hAnsi="Times New Roman"/>
                <w:color w:val="000000"/>
                <w:sz w:val="24"/>
              </w:rPr>
              <w:t>Дальний Восток.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w:t>
              </w:r>
              <w:r>
                <w:rPr>
                  <w:rFonts w:ascii="Times New Roman" w:hAnsi="Times New Roman"/>
                  <w:color w:val="0000FF"/>
                  <w:u w:val="single"/>
                </w:rPr>
                <w:t>a</w:t>
              </w:r>
              <w:r w:rsidRPr="001F348C">
                <w:rPr>
                  <w:rFonts w:ascii="Times New Roman" w:hAnsi="Times New Roman"/>
                  <w:color w:val="0000FF"/>
                  <w:u w:val="single"/>
                  <w:lang w:val="ru-RU"/>
                </w:rPr>
                <w:t>73</w:t>
              </w:r>
              <w:r>
                <w:rPr>
                  <w:rFonts w:ascii="Times New Roman" w:hAnsi="Times New Roman"/>
                  <w:color w:val="0000FF"/>
                  <w:u w:val="single"/>
                </w:rPr>
                <w:t>e</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62</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[[Дальний Восток. Особенности хозяйства. </w:t>
            </w:r>
            <w:r w:rsidRPr="001F348C">
              <w:rPr>
                <w:rFonts w:ascii="Times New Roman" w:hAnsi="Times New Roman"/>
                <w:color w:val="000000"/>
                <w:sz w:val="24"/>
                <w:lang w:val="ru-RU"/>
              </w:rPr>
              <w:lastRenderedPageBreak/>
              <w:t>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w:t>
              </w:r>
              <w:r>
                <w:rPr>
                  <w:rFonts w:ascii="Times New Roman" w:hAnsi="Times New Roman"/>
                  <w:color w:val="0000FF"/>
                  <w:u w:val="single"/>
                </w:rPr>
                <w:t>a</w:t>
              </w:r>
              <w:r w:rsidRPr="001F348C">
                <w:rPr>
                  <w:rFonts w:ascii="Times New Roman" w:hAnsi="Times New Roman"/>
                  <w:color w:val="0000FF"/>
                  <w:u w:val="single"/>
                  <w:lang w:val="ru-RU"/>
                </w:rPr>
                <w:t>8</w:t>
              </w:r>
              <w:r>
                <w:rPr>
                  <w:rFonts w:ascii="Times New Roman" w:hAnsi="Times New Roman"/>
                  <w:color w:val="0000FF"/>
                  <w:u w:val="single"/>
                </w:rPr>
                <w:t>b</w:t>
              </w:r>
              <w:r>
                <w:rPr>
                  <w:rFonts w:ascii="Times New Roman" w:hAnsi="Times New Roman"/>
                  <w:color w:val="0000FF"/>
                  <w:u w:val="single"/>
                </w:rPr>
                <w:lastRenderedPageBreak/>
                <w:t>a</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63</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0.5 </w:t>
            </w: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w:t>
              </w:r>
              <w:r>
                <w:rPr>
                  <w:rFonts w:ascii="Times New Roman" w:hAnsi="Times New Roman"/>
                  <w:color w:val="0000FF"/>
                  <w:u w:val="single"/>
                </w:rPr>
                <w:t>a</w:t>
              </w:r>
              <w:r w:rsidRPr="001F348C">
                <w:rPr>
                  <w:rFonts w:ascii="Times New Roman" w:hAnsi="Times New Roman"/>
                  <w:color w:val="0000FF"/>
                  <w:u w:val="single"/>
                  <w:lang w:val="ru-RU"/>
                </w:rPr>
                <w:t>9</w:t>
              </w:r>
              <w:r>
                <w:rPr>
                  <w:rFonts w:ascii="Times New Roman" w:hAnsi="Times New Roman"/>
                  <w:color w:val="0000FF"/>
                  <w:u w:val="single"/>
                </w:rPr>
                <w:t>e</w:t>
              </w:r>
              <w:r w:rsidRPr="001F348C">
                <w:rPr>
                  <w:rFonts w:ascii="Times New Roman" w:hAnsi="Times New Roman"/>
                  <w:color w:val="0000FF"/>
                  <w:u w:val="single"/>
                  <w:lang w:val="ru-RU"/>
                </w:rPr>
                <w:t>6</w:t>
              </w:r>
            </w:hyperlink>
          </w:p>
        </w:tc>
      </w:tr>
      <w:tr w:rsidR="00A5615F">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64</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Резервный урок. Контрольная работа по теме "Восточный макрорегион (Азиатская часть)"Промежуточная аттестация !</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65</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[[Федеральные и региональные целевые </w:t>
            </w:r>
            <w:r w:rsidRPr="001F348C">
              <w:rPr>
                <w:rFonts w:ascii="Times New Roman" w:hAnsi="Times New Roman"/>
                <w:color w:val="000000"/>
                <w:sz w:val="24"/>
                <w:lang w:val="ru-RU"/>
              </w:rPr>
              <w:lastRenderedPageBreak/>
              <w:t>программы</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w:t>
              </w:r>
              <w:r>
                <w:rPr>
                  <w:rFonts w:ascii="Times New Roman" w:hAnsi="Times New Roman"/>
                  <w:color w:val="0000FF"/>
                  <w:u w:val="single"/>
                </w:rPr>
                <w:t>acf</w:t>
              </w:r>
              <w:r w:rsidRPr="001F348C">
                <w:rPr>
                  <w:rFonts w:ascii="Times New Roman" w:hAnsi="Times New Roman"/>
                  <w:color w:val="0000FF"/>
                  <w:u w:val="single"/>
                  <w:lang w:val="ru-RU"/>
                </w:rPr>
                <w:lastRenderedPageBreak/>
                <w:t>2</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lastRenderedPageBreak/>
              <w:t>66</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w:t>
              </w:r>
              <w:r>
                <w:rPr>
                  <w:rFonts w:ascii="Times New Roman" w:hAnsi="Times New Roman"/>
                  <w:color w:val="0000FF"/>
                  <w:u w:val="single"/>
                </w:rPr>
                <w:t>afd</w:t>
              </w:r>
              <w:r w:rsidRPr="001F348C">
                <w:rPr>
                  <w:rFonts w:ascii="Times New Roman" w:hAnsi="Times New Roman"/>
                  <w:color w:val="0000FF"/>
                  <w:u w:val="single"/>
                  <w:lang w:val="ru-RU"/>
                </w:rPr>
                <w:t>6</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67</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w:t>
              </w:r>
              <w:r>
                <w:rPr>
                  <w:rFonts w:ascii="Times New Roman" w:hAnsi="Times New Roman"/>
                  <w:color w:val="0000FF"/>
                  <w:u w:val="single"/>
                </w:rPr>
                <w:t>b</w:t>
              </w:r>
              <w:r w:rsidRPr="001F348C">
                <w:rPr>
                  <w:rFonts w:ascii="Times New Roman" w:hAnsi="Times New Roman"/>
                  <w:color w:val="0000FF"/>
                  <w:u w:val="single"/>
                  <w:lang w:val="ru-RU"/>
                </w:rPr>
                <w:t>184</w:t>
              </w:r>
            </w:hyperlink>
          </w:p>
        </w:tc>
      </w:tr>
      <w:tr w:rsidR="00A5615F" w:rsidRPr="005D1B85">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pPr>
            <w:r>
              <w:rPr>
                <w:rFonts w:ascii="Times New Roman" w:hAnsi="Times New Roman"/>
                <w:color w:val="000000"/>
                <w:sz w:val="24"/>
              </w:rPr>
              <w:t>68</w:t>
            </w:r>
          </w:p>
        </w:tc>
        <w:tc>
          <w:tcPr>
            <w:tcW w:w="3200"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ind w:left="135"/>
            </w:pPr>
            <w:r w:rsidRPr="001F348C">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1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F348C">
                <w:rPr>
                  <w:rFonts w:ascii="Times New Roman" w:hAnsi="Times New Roman"/>
                  <w:color w:val="0000FF"/>
                  <w:u w:val="single"/>
                  <w:lang w:val="ru-RU"/>
                </w:rPr>
                <w:t>://</w:t>
              </w:r>
              <w:r>
                <w:rPr>
                  <w:rFonts w:ascii="Times New Roman" w:hAnsi="Times New Roman"/>
                  <w:color w:val="0000FF"/>
                  <w:u w:val="single"/>
                </w:rPr>
                <w:t>m</w:t>
              </w:r>
              <w:r w:rsidRPr="001F348C">
                <w:rPr>
                  <w:rFonts w:ascii="Times New Roman" w:hAnsi="Times New Roman"/>
                  <w:color w:val="0000FF"/>
                  <w:u w:val="single"/>
                  <w:lang w:val="ru-RU"/>
                </w:rPr>
                <w:t>.</w:t>
              </w:r>
              <w:r>
                <w:rPr>
                  <w:rFonts w:ascii="Times New Roman" w:hAnsi="Times New Roman"/>
                  <w:color w:val="0000FF"/>
                  <w:u w:val="single"/>
                </w:rPr>
                <w:t>edsoo</w:t>
              </w:r>
              <w:r w:rsidRPr="001F348C">
                <w:rPr>
                  <w:rFonts w:ascii="Times New Roman" w:hAnsi="Times New Roman"/>
                  <w:color w:val="0000FF"/>
                  <w:u w:val="single"/>
                  <w:lang w:val="ru-RU"/>
                </w:rPr>
                <w:t>.</w:t>
              </w:r>
              <w:r>
                <w:rPr>
                  <w:rFonts w:ascii="Times New Roman" w:hAnsi="Times New Roman"/>
                  <w:color w:val="0000FF"/>
                  <w:u w:val="single"/>
                </w:rPr>
                <w:t>ru</w:t>
              </w:r>
              <w:r w:rsidRPr="001F348C">
                <w:rPr>
                  <w:rFonts w:ascii="Times New Roman" w:hAnsi="Times New Roman"/>
                  <w:color w:val="0000FF"/>
                  <w:u w:val="single"/>
                  <w:lang w:val="ru-RU"/>
                </w:rPr>
                <w:t>/8866</w:t>
              </w:r>
              <w:r>
                <w:rPr>
                  <w:rFonts w:ascii="Times New Roman" w:hAnsi="Times New Roman"/>
                  <w:color w:val="0000FF"/>
                  <w:u w:val="single"/>
                </w:rPr>
                <w:t>b</w:t>
              </w:r>
              <w:r w:rsidRPr="001F348C">
                <w:rPr>
                  <w:rFonts w:ascii="Times New Roman" w:hAnsi="Times New Roman"/>
                  <w:color w:val="0000FF"/>
                  <w:u w:val="single"/>
                  <w:lang w:val="ru-RU"/>
                </w:rPr>
                <w:t>2</w:t>
              </w:r>
              <w:r>
                <w:rPr>
                  <w:rFonts w:ascii="Times New Roman" w:hAnsi="Times New Roman"/>
                  <w:color w:val="0000FF"/>
                  <w:u w:val="single"/>
                </w:rPr>
                <w:t>ba</w:t>
              </w:r>
            </w:hyperlink>
          </w:p>
        </w:tc>
      </w:tr>
      <w:tr w:rsidR="00A5615F">
        <w:trPr>
          <w:trHeight w:val="144"/>
        </w:trPr>
        <w:tc>
          <w:tcPr>
            <w:tcW w:w="3708" w:type="dxa"/>
            <w:gridSpan w:val="2"/>
            <w:tcBorders>
              <w:top w:val="single" w:sz="6" w:space="0" w:color="000000"/>
              <w:left w:val="single" w:sz="6" w:space="0" w:color="000000"/>
              <w:bottom w:val="single" w:sz="6" w:space="0" w:color="000000"/>
              <w:right w:val="single" w:sz="6" w:space="0" w:color="000000"/>
            </w:tcBorders>
            <w:vAlign w:val="center"/>
          </w:tcPr>
          <w:p w:rsidR="00A5615F" w:rsidRPr="001F348C" w:rsidRDefault="001F348C">
            <w:pPr>
              <w:widowControl w:val="0"/>
              <w:spacing w:after="0"/>
              <w:ind w:left="135"/>
              <w:rPr>
                <w:lang w:val="ru-RU"/>
              </w:rPr>
            </w:pPr>
            <w:r w:rsidRPr="001F348C">
              <w:rPr>
                <w:rFonts w:ascii="Times New Roman" w:hAnsi="Times New Roman"/>
                <w:color w:val="000000"/>
                <w:sz w:val="24"/>
                <w:lang w:val="ru-RU"/>
              </w:rPr>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sidRPr="001F34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22"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4 </w:t>
            </w:r>
          </w:p>
        </w:tc>
        <w:tc>
          <w:tcPr>
            <w:tcW w:w="2267" w:type="dxa"/>
            <w:tcBorders>
              <w:top w:val="single" w:sz="6" w:space="0" w:color="000000"/>
              <w:left w:val="single" w:sz="6" w:space="0" w:color="000000"/>
              <w:bottom w:val="single" w:sz="6" w:space="0" w:color="000000"/>
              <w:right w:val="single" w:sz="6" w:space="0" w:color="000000"/>
            </w:tcBorders>
            <w:vAlign w:val="center"/>
          </w:tcPr>
          <w:p w:rsidR="00A5615F" w:rsidRDefault="001F348C">
            <w:pPr>
              <w:widowControl w:val="0"/>
              <w:spacing w:after="0" w:line="276" w:lineRule="exact"/>
              <w:ind w:left="135"/>
              <w:jc w:val="center"/>
            </w:pPr>
            <w:r>
              <w:rPr>
                <w:rFonts w:ascii="Times New Roman" w:hAnsi="Times New Roman"/>
                <w:color w:val="000000"/>
                <w:sz w:val="24"/>
              </w:rPr>
              <w:t xml:space="preserve"> 7 </w:t>
            </w:r>
          </w:p>
        </w:tc>
        <w:tc>
          <w:tcPr>
            <w:tcW w:w="4362" w:type="dxa"/>
            <w:gridSpan w:val="2"/>
            <w:tcBorders>
              <w:top w:val="single" w:sz="6" w:space="0" w:color="000000"/>
              <w:left w:val="single" w:sz="6" w:space="0" w:color="000000"/>
              <w:bottom w:val="single" w:sz="6" w:space="0" w:color="000000"/>
              <w:right w:val="single" w:sz="6" w:space="0" w:color="000000"/>
            </w:tcBorders>
            <w:vAlign w:val="center"/>
          </w:tcPr>
          <w:p w:rsidR="00A5615F" w:rsidRDefault="00A5615F">
            <w:pPr>
              <w:widowControl w:val="0"/>
            </w:pPr>
          </w:p>
        </w:tc>
      </w:tr>
    </w:tbl>
    <w:p w:rsidR="00A5615F" w:rsidRDefault="00A5615F">
      <w:pPr>
        <w:sectPr w:rsidR="00A5615F">
          <w:pgSz w:w="16383" w:h="11906" w:orient="landscape"/>
          <w:pgMar w:top="1440" w:right="1440" w:bottom="1440" w:left="1440" w:header="0" w:footer="0" w:gutter="0"/>
          <w:cols w:space="720"/>
          <w:formProt w:val="0"/>
          <w:docGrid w:linePitch="100" w:charSpace="4096"/>
        </w:sectPr>
      </w:pPr>
    </w:p>
    <w:p w:rsidR="00A5615F" w:rsidRDefault="00A5615F">
      <w:pPr>
        <w:sectPr w:rsidR="00A5615F">
          <w:pgSz w:w="16383" w:h="11906" w:orient="landscape"/>
          <w:pgMar w:top="1440" w:right="1440" w:bottom="1440" w:left="1440" w:header="0" w:footer="0" w:gutter="0"/>
          <w:cols w:space="720"/>
          <w:formProt w:val="0"/>
          <w:docGrid w:linePitch="100" w:charSpace="4096"/>
        </w:sectPr>
      </w:pPr>
      <w:bookmarkStart w:id="10" w:name="block-7874241"/>
      <w:bookmarkEnd w:id="10"/>
    </w:p>
    <w:p w:rsidR="00A5615F" w:rsidRDefault="001F348C">
      <w:pPr>
        <w:spacing w:after="0"/>
        <w:ind w:left="120"/>
      </w:pPr>
      <w:bookmarkStart w:id="11" w:name="block-78742401"/>
      <w:r>
        <w:rPr>
          <w:rFonts w:ascii="Times New Roman" w:hAnsi="Times New Roman"/>
          <w:b/>
          <w:color w:val="000000"/>
          <w:sz w:val="28"/>
        </w:rPr>
        <w:lastRenderedPageBreak/>
        <w:t>УЧЕБНО-МЕТОДИЧЕСКОЕ ОБЕСПЕЧЕНИЕ ОБРАЗОВАТЕЛЬНОГО ПРОЦЕССА</w:t>
      </w:r>
    </w:p>
    <w:p w:rsidR="00A5615F" w:rsidRDefault="001F348C">
      <w:pPr>
        <w:spacing w:after="0" w:line="480" w:lineRule="exact"/>
        <w:ind w:left="120"/>
      </w:pPr>
      <w:r>
        <w:rPr>
          <w:rFonts w:ascii="Times New Roman" w:hAnsi="Times New Roman"/>
          <w:b/>
          <w:color w:val="000000"/>
          <w:sz w:val="28"/>
        </w:rPr>
        <w:t>ОБЯЗАТЕЛЬНЫЕ УЧЕБНЫЕ МАТЕРИАЛЫ ДЛЯ УЧЕНИКА</w:t>
      </w:r>
    </w:p>
    <w:p w:rsidR="00A5615F" w:rsidRPr="001F348C" w:rsidRDefault="001F348C">
      <w:pPr>
        <w:spacing w:after="0" w:line="480" w:lineRule="exact"/>
        <w:ind w:left="120"/>
        <w:rPr>
          <w:lang w:val="ru-RU"/>
        </w:rPr>
      </w:pPr>
      <w:r w:rsidRPr="001F348C">
        <w:rPr>
          <w:rFonts w:ascii="Times New Roman" w:hAnsi="Times New Roman"/>
          <w:color w:val="000000"/>
          <w:sz w:val="28"/>
          <w:lang w:val="ru-RU"/>
        </w:rPr>
        <w:t>​‌</w:t>
      </w:r>
      <w:bookmarkStart w:id="12" w:name="52efa130-4e90-4033-b437-d2a7fae05a91"/>
      <w:r w:rsidRPr="001F348C">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bookmarkEnd w:id="12"/>
      <w:r w:rsidRPr="001F348C">
        <w:rPr>
          <w:sz w:val="28"/>
          <w:lang w:val="ru-RU"/>
        </w:rPr>
        <w:br/>
      </w:r>
      <w:bookmarkStart w:id="13" w:name="52efa130-4e90-4033-b437-d2a7fae05a911"/>
      <w:r w:rsidRPr="001F348C">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bookmarkEnd w:id="13"/>
      <w:r w:rsidRPr="001F348C">
        <w:rPr>
          <w:sz w:val="28"/>
          <w:lang w:val="ru-RU"/>
        </w:rPr>
        <w:br/>
      </w:r>
      <w:bookmarkStart w:id="14" w:name="52efa130-4e90-4033-b437-d2a7fae05a912"/>
      <w:r w:rsidRPr="001F348C">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bookmarkEnd w:id="14"/>
      <w:r w:rsidRPr="001F348C">
        <w:rPr>
          <w:sz w:val="28"/>
          <w:lang w:val="ru-RU"/>
        </w:rPr>
        <w:br/>
      </w:r>
      <w:bookmarkStart w:id="15" w:name="52efa130-4e90-4033-b437-d2a7fae05a913"/>
      <w:r w:rsidRPr="001F348C">
        <w:rPr>
          <w:rFonts w:ascii="Times New Roman" w:hAnsi="Times New Roman"/>
          <w:color w:val="000000"/>
          <w:sz w:val="28"/>
          <w:lang w:val="ru-RU"/>
        </w:rPr>
        <w:t xml:space="preserve"> • География, 9 класс/ Алексеев А.И., Николина В.В., Липкина Е.К. и другие, Акционерное общество «Издательство «Просвещение»</w:t>
      </w:r>
      <w:bookmarkEnd w:id="15"/>
      <w:r w:rsidRPr="001F348C">
        <w:rPr>
          <w:rFonts w:ascii="Times New Roman" w:hAnsi="Times New Roman"/>
          <w:color w:val="000000"/>
          <w:sz w:val="28"/>
          <w:lang w:val="ru-RU"/>
        </w:rPr>
        <w:t>‌​</w:t>
      </w:r>
    </w:p>
    <w:p w:rsidR="00A5615F" w:rsidRPr="001F348C" w:rsidRDefault="001F348C">
      <w:pPr>
        <w:spacing w:after="0" w:line="480" w:lineRule="exact"/>
        <w:ind w:left="120"/>
        <w:rPr>
          <w:lang w:val="ru-RU"/>
        </w:rPr>
      </w:pPr>
      <w:r w:rsidRPr="001F348C">
        <w:rPr>
          <w:rFonts w:ascii="Times New Roman" w:hAnsi="Times New Roman"/>
          <w:color w:val="000000"/>
          <w:sz w:val="28"/>
          <w:lang w:val="ru-RU"/>
        </w:rPr>
        <w:t>​‌‌</w:t>
      </w:r>
    </w:p>
    <w:p w:rsidR="00A5615F" w:rsidRPr="001F348C" w:rsidRDefault="001F348C">
      <w:pPr>
        <w:spacing w:after="0"/>
        <w:ind w:left="120"/>
        <w:rPr>
          <w:lang w:val="ru-RU"/>
        </w:rPr>
      </w:pPr>
      <w:r w:rsidRPr="001F348C">
        <w:rPr>
          <w:rFonts w:ascii="Times New Roman" w:hAnsi="Times New Roman"/>
          <w:color w:val="000000"/>
          <w:sz w:val="28"/>
          <w:lang w:val="ru-RU"/>
        </w:rPr>
        <w:t>​</w:t>
      </w:r>
    </w:p>
    <w:p w:rsidR="00A5615F" w:rsidRPr="001F348C" w:rsidRDefault="001F348C">
      <w:pPr>
        <w:spacing w:after="0" w:line="480" w:lineRule="exact"/>
        <w:ind w:left="120"/>
        <w:rPr>
          <w:lang w:val="ru-RU"/>
        </w:rPr>
      </w:pPr>
      <w:r w:rsidRPr="001F348C">
        <w:rPr>
          <w:rFonts w:ascii="Times New Roman" w:hAnsi="Times New Roman"/>
          <w:b/>
          <w:color w:val="000000"/>
          <w:sz w:val="28"/>
          <w:lang w:val="ru-RU"/>
        </w:rPr>
        <w:t>МЕТОДИЧЕСКИЕ МАТЕРИАЛЫ ДЛЯ УЧИТЕЛЯ</w:t>
      </w:r>
    </w:p>
    <w:p w:rsidR="00A5615F" w:rsidRDefault="001F348C">
      <w:pPr>
        <w:spacing w:after="0" w:line="480" w:lineRule="exact"/>
        <w:ind w:left="120"/>
      </w:pPr>
      <w:r w:rsidRPr="001F348C">
        <w:rPr>
          <w:rFonts w:ascii="Times New Roman" w:hAnsi="Times New Roman"/>
          <w:color w:val="000000"/>
          <w:sz w:val="28"/>
          <w:lang w:val="ru-RU"/>
        </w:rPr>
        <w:t>​‌</w:t>
      </w:r>
      <w:bookmarkStart w:id="16" w:name="00a84008-26fd-4bed-ad45-f394d7b3f48a"/>
      <w:r w:rsidRPr="001F348C">
        <w:rPr>
          <w:rFonts w:ascii="Times New Roman" w:hAnsi="Times New Roman"/>
          <w:color w:val="000000"/>
          <w:sz w:val="28"/>
          <w:lang w:val="ru-RU"/>
        </w:rPr>
        <w:t xml:space="preserve">География. Поурочные разработки. 5-6 классы,7 класс, 8 класс, 9 класс. УМК "Полярная звезда" Авторы Николина В. В., Королева А. А., Кучинова Н. В. и др. </w:t>
      </w:r>
      <w:bookmarkEnd w:id="16"/>
      <w:r>
        <w:rPr>
          <w:rFonts w:ascii="Times New Roman" w:hAnsi="Times New Roman"/>
          <w:color w:val="000000"/>
          <w:sz w:val="28"/>
        </w:rPr>
        <w:t>‌​</w:t>
      </w:r>
    </w:p>
    <w:p w:rsidR="00A5615F" w:rsidRDefault="00A5615F">
      <w:pPr>
        <w:spacing w:after="0"/>
        <w:ind w:left="120"/>
      </w:pPr>
    </w:p>
    <w:p w:rsidR="00A5615F" w:rsidRDefault="001F348C">
      <w:pPr>
        <w:spacing w:after="0" w:line="480" w:lineRule="exact"/>
        <w:ind w:left="120"/>
      </w:pPr>
      <w:r>
        <w:rPr>
          <w:rFonts w:ascii="Times New Roman" w:hAnsi="Times New Roman"/>
          <w:b/>
          <w:color w:val="000000"/>
          <w:sz w:val="28"/>
        </w:rPr>
        <w:t>ЦИФРОВЫЕ ОБРАЗОВАТЕЛЬНЫЕ РЕСУРСЫ И РЕСУРСЫ СЕТИ ИНТЕРНЕТ</w:t>
      </w:r>
    </w:p>
    <w:p w:rsidR="00A5615F" w:rsidRDefault="001F348C">
      <w:pPr>
        <w:spacing w:after="0" w:line="480" w:lineRule="exact"/>
        <w:ind w:left="120"/>
        <w:sectPr w:rsidR="00A5615F">
          <w:pgSz w:w="11906" w:h="16383"/>
          <w:pgMar w:top="1440" w:right="1440" w:bottom="1440" w:left="1440" w:header="0" w:footer="0" w:gutter="0"/>
          <w:cols w:space="720"/>
          <w:formProt w:val="0"/>
          <w:docGrid w:linePitch="100" w:charSpace="4096"/>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Start w:id="17" w:name="block-7874240"/>
      <w:bookmarkEnd w:id="11"/>
    </w:p>
    <w:bookmarkEnd w:id="17"/>
    <w:p w:rsidR="00A5615F" w:rsidRDefault="00A5615F"/>
    <w:sectPr w:rsidR="00A5615F" w:rsidSect="00A5615F">
      <w:pgSz w:w="11906" w:h="16838"/>
      <w:pgMar w:top="1440" w:right="1440" w:bottom="1440" w:left="1440" w:header="0" w:footer="0" w:gutter="0"/>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panose1 w:val="020B0604020202020204"/>
    <w:charset w:val="CC"/>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2086"/>
    <w:multiLevelType w:val="multilevel"/>
    <w:tmpl w:val="E60612F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601D65"/>
    <w:multiLevelType w:val="multilevel"/>
    <w:tmpl w:val="9F30636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0D9769C"/>
    <w:multiLevelType w:val="multilevel"/>
    <w:tmpl w:val="35D8104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DC132A3"/>
    <w:multiLevelType w:val="multilevel"/>
    <w:tmpl w:val="C93C80E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EA41653"/>
    <w:multiLevelType w:val="multilevel"/>
    <w:tmpl w:val="502E6C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415E633F"/>
    <w:multiLevelType w:val="multilevel"/>
    <w:tmpl w:val="56DE18E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4995112B"/>
    <w:multiLevelType w:val="multilevel"/>
    <w:tmpl w:val="7176318A"/>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9D5279A"/>
    <w:multiLevelType w:val="multilevel"/>
    <w:tmpl w:val="F34AE55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B0F4BA2"/>
    <w:multiLevelType w:val="multilevel"/>
    <w:tmpl w:val="AF1C6CD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EE14C0C"/>
    <w:multiLevelType w:val="multilevel"/>
    <w:tmpl w:val="4D2616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61BB0A54"/>
    <w:multiLevelType w:val="multilevel"/>
    <w:tmpl w:val="BB9E216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681C466B"/>
    <w:multiLevelType w:val="multilevel"/>
    <w:tmpl w:val="93663FC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68DB778D"/>
    <w:multiLevelType w:val="multilevel"/>
    <w:tmpl w:val="7F9AADB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71DE2989"/>
    <w:multiLevelType w:val="multilevel"/>
    <w:tmpl w:val="6A00E2A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6765F26"/>
    <w:multiLevelType w:val="multilevel"/>
    <w:tmpl w:val="EEC21D7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6"/>
  </w:num>
  <w:num w:numId="2">
    <w:abstractNumId w:val="0"/>
  </w:num>
  <w:num w:numId="3">
    <w:abstractNumId w:val="10"/>
  </w:num>
  <w:num w:numId="4">
    <w:abstractNumId w:val="12"/>
  </w:num>
  <w:num w:numId="5">
    <w:abstractNumId w:val="11"/>
  </w:num>
  <w:num w:numId="6">
    <w:abstractNumId w:val="4"/>
  </w:num>
  <w:num w:numId="7">
    <w:abstractNumId w:val="2"/>
  </w:num>
  <w:num w:numId="8">
    <w:abstractNumId w:val="8"/>
  </w:num>
  <w:num w:numId="9">
    <w:abstractNumId w:val="14"/>
  </w:num>
  <w:num w:numId="10">
    <w:abstractNumId w:val="5"/>
  </w:num>
  <w:num w:numId="11">
    <w:abstractNumId w:val="13"/>
  </w:num>
  <w:num w:numId="12">
    <w:abstractNumId w:val="7"/>
  </w:num>
  <w:num w:numId="13">
    <w:abstractNumId w:val="3"/>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autoHyphenation/>
  <w:characterSpacingControl w:val="doNotCompress"/>
  <w:compat>
    <w:compatSetting w:name="compatibilityMode" w:uri="http://schemas.microsoft.com/office/word" w:val="12"/>
  </w:compat>
  <w:rsids>
    <w:rsidRoot w:val="00A5615F"/>
    <w:rsid w:val="001013F7"/>
    <w:rsid w:val="001F348C"/>
    <w:rsid w:val="002F72F7"/>
    <w:rsid w:val="005D1B85"/>
    <w:rsid w:val="00A5615F"/>
    <w:rsid w:val="00DA0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A3AB8C-3FDB-428C-9C5F-5BD49F181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21">
    <w:name w:val="Заголовок 21"/>
    <w:basedOn w:val="a"/>
    <w:next w:val="a"/>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31">
    <w:name w:val="Заголовок 31"/>
    <w:basedOn w:val="a"/>
    <w:next w:val="a"/>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customStyle="1" w:styleId="41">
    <w:name w:val="Заголовок 41"/>
    <w:basedOn w:val="a"/>
    <w:next w:val="a"/>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HeaderChar">
    <w:name w:val="Header Char"/>
    <w:basedOn w:val="a0"/>
    <w:link w:val="1"/>
    <w:uiPriority w:val="99"/>
    <w:qFormat/>
    <w:rsid w:val="00841CD9"/>
  </w:style>
  <w:style w:type="character" w:customStyle="1" w:styleId="Heading1Char">
    <w:name w:val="Heading 1 Char"/>
    <w:basedOn w:val="a0"/>
    <w:link w:val="1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a0"/>
    <w:link w:val="21"/>
    <w:uiPriority w:val="9"/>
    <w:qFormat/>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a0"/>
    <w:link w:val="31"/>
    <w:uiPriority w:val="9"/>
    <w:qFormat/>
    <w:rsid w:val="00841CD9"/>
    <w:rPr>
      <w:rFonts w:asciiTheme="majorHAnsi" w:eastAsiaTheme="majorEastAsia" w:hAnsiTheme="majorHAnsi" w:cstheme="majorBidi"/>
      <w:b/>
      <w:bCs/>
      <w:color w:val="4F81BD" w:themeColor="accent1"/>
    </w:rPr>
  </w:style>
  <w:style w:type="character" w:customStyle="1" w:styleId="Heading4Char">
    <w:name w:val="Heading 4 Char"/>
    <w:basedOn w:val="a0"/>
    <w:link w:val="41"/>
    <w:uiPriority w:val="9"/>
    <w:qFormat/>
    <w:rsid w:val="00841CD9"/>
    <w:rPr>
      <w:rFonts w:asciiTheme="majorHAnsi" w:eastAsiaTheme="majorEastAsia" w:hAnsiTheme="majorHAnsi" w:cstheme="majorBidi"/>
      <w:b/>
      <w:bCs/>
      <w:i/>
      <w:iCs/>
      <w:color w:val="4F81BD" w:themeColor="accent1"/>
    </w:rPr>
  </w:style>
  <w:style w:type="character" w:customStyle="1" w:styleId="a3">
    <w:name w:val="Подзаголовок Знак"/>
    <w:basedOn w:val="a0"/>
    <w:link w:val="a4"/>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Заголовок Знак"/>
    <w:basedOn w:val="a0"/>
    <w:link w:val="a6"/>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7">
    <w:name w:val="Emphasis"/>
    <w:basedOn w:val="a0"/>
    <w:uiPriority w:val="20"/>
    <w:qFormat/>
    <w:rsid w:val="00D1197D"/>
    <w:rPr>
      <w:i/>
      <w:iCs/>
    </w:rPr>
  </w:style>
  <w:style w:type="character" w:customStyle="1" w:styleId="-">
    <w:name w:val="Интернет-ссылка"/>
    <w:basedOn w:val="a0"/>
    <w:uiPriority w:val="99"/>
    <w:unhideWhenUsed/>
    <w:rsid w:val="00A5615F"/>
    <w:rPr>
      <w:color w:val="0000FF" w:themeColor="hyperlink"/>
      <w:u w:val="single"/>
    </w:rPr>
  </w:style>
  <w:style w:type="paragraph" w:customStyle="1" w:styleId="10">
    <w:name w:val="Заголовок1"/>
    <w:basedOn w:val="a"/>
    <w:next w:val="a8"/>
    <w:qFormat/>
    <w:rsid w:val="00A5615F"/>
    <w:pPr>
      <w:keepNext/>
      <w:spacing w:before="240" w:after="120"/>
    </w:pPr>
    <w:rPr>
      <w:rFonts w:ascii="Liberation Sans" w:eastAsia="Droid Sans Fallback" w:hAnsi="Liberation Sans" w:cs="Droid Sans Devanagari"/>
      <w:sz w:val="28"/>
      <w:szCs w:val="28"/>
    </w:rPr>
  </w:style>
  <w:style w:type="paragraph" w:styleId="a8">
    <w:name w:val="Body Text"/>
    <w:basedOn w:val="a"/>
    <w:rsid w:val="00A5615F"/>
    <w:pPr>
      <w:spacing w:after="140"/>
    </w:pPr>
  </w:style>
  <w:style w:type="paragraph" w:styleId="a9">
    <w:name w:val="List"/>
    <w:basedOn w:val="a8"/>
    <w:rsid w:val="00A5615F"/>
    <w:rPr>
      <w:rFonts w:cs="Droid Sans Devanagari"/>
    </w:rPr>
  </w:style>
  <w:style w:type="paragraph" w:customStyle="1" w:styleId="12">
    <w:name w:val="Название объекта1"/>
    <w:basedOn w:val="a"/>
    <w:qFormat/>
    <w:rsid w:val="00A5615F"/>
    <w:pPr>
      <w:suppressLineNumbers/>
      <w:spacing w:before="120" w:after="120"/>
    </w:pPr>
    <w:rPr>
      <w:rFonts w:cs="Droid Sans Devanagari"/>
      <w:i/>
      <w:iCs/>
      <w:sz w:val="24"/>
      <w:szCs w:val="24"/>
    </w:rPr>
  </w:style>
  <w:style w:type="paragraph" w:styleId="aa">
    <w:name w:val="index heading"/>
    <w:basedOn w:val="a"/>
    <w:qFormat/>
    <w:rsid w:val="00A5615F"/>
    <w:pPr>
      <w:suppressLineNumbers/>
    </w:pPr>
    <w:rPr>
      <w:rFonts w:cs="Droid Sans Devanagari"/>
    </w:rPr>
  </w:style>
  <w:style w:type="paragraph" w:customStyle="1" w:styleId="ab">
    <w:name w:val="Колонтитул"/>
    <w:basedOn w:val="a"/>
    <w:qFormat/>
    <w:rsid w:val="00A5615F"/>
  </w:style>
  <w:style w:type="paragraph" w:customStyle="1" w:styleId="1">
    <w:name w:val="Верхний колонтитул1"/>
    <w:basedOn w:val="a"/>
    <w:link w:val="HeaderChar"/>
    <w:uiPriority w:val="99"/>
    <w:unhideWhenUsed/>
    <w:rsid w:val="00841CD9"/>
    <w:pPr>
      <w:tabs>
        <w:tab w:val="center" w:pos="4680"/>
        <w:tab w:val="right" w:pos="9360"/>
      </w:tabs>
    </w:pPr>
  </w:style>
  <w:style w:type="paragraph" w:styleId="ac">
    <w:name w:val="Normal Indent"/>
    <w:basedOn w:val="a"/>
    <w:uiPriority w:val="99"/>
    <w:unhideWhenUsed/>
    <w:qFormat/>
    <w:rsid w:val="00841CD9"/>
    <w:pPr>
      <w:ind w:left="720"/>
    </w:pPr>
  </w:style>
  <w:style w:type="paragraph" w:styleId="a4">
    <w:name w:val="Subtitle"/>
    <w:basedOn w:val="a"/>
    <w:next w:val="a"/>
    <w:link w:val="a3"/>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6">
    <w:name w:val="Title"/>
    <w:basedOn w:val="a"/>
    <w:next w:val="a"/>
    <w:link w:val="a5"/>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styleId="ae">
    <w:name w:val="Table Grid"/>
    <w:basedOn w:val="a1"/>
    <w:uiPriority w:val="59"/>
    <w:rsid w:val="00A5615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39c"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4b4"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ede"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6bc"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0f0a"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1d92"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2ee"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b96"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9be"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090"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2008"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252" TargetMode="External"/><Relationship Id="rId78" Type="http://schemas.openxmlformats.org/officeDocument/2006/relationships/hyperlink" Target="https://m.edsoo.ru/88651ad6"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21c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1bf8"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22ec"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0d70"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640"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113</Pages>
  <Words>21358</Words>
  <Characters>121742</Characters>
  <Application>Microsoft Office Word</Application>
  <DocSecurity>0</DocSecurity>
  <Lines>1014</Lines>
  <Paragraphs>285</Paragraphs>
  <ScaleCrop>false</ScaleCrop>
  <Company/>
  <LinksUpToDate>false</LinksUpToDate>
  <CharactersWithSpaces>142815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Колбаса Г.Ю.</cp:lastModifiedBy>
  <cp:revision>5</cp:revision>
  <dcterms:created xsi:type="dcterms:W3CDTF">2023-11-23T10:26:00Z</dcterms:created>
  <dcterms:modified xsi:type="dcterms:W3CDTF">2023-12-08T07:29:00Z</dcterms:modified>
  <dc:language>ru-RU</dc:language>
</cp:coreProperties>
</file>